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E93" w:rsidRDefault="00386E93" w:rsidP="00386E93">
      <w:pPr>
        <w:ind w:left="14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tbl>
      <w:tblPr>
        <w:tblW w:w="10311" w:type="dxa"/>
        <w:tblInd w:w="-893" w:type="dxa"/>
        <w:tblLook w:val="04A0" w:firstRow="1" w:lastRow="0" w:firstColumn="1" w:lastColumn="0" w:noHBand="0" w:noVBand="1"/>
      </w:tblPr>
      <w:tblGrid>
        <w:gridCol w:w="3660"/>
        <w:gridCol w:w="3252"/>
        <w:gridCol w:w="443"/>
        <w:gridCol w:w="2956"/>
      </w:tblGrid>
      <w:tr w:rsidR="00386E93" w:rsidTr="00386E93">
        <w:trPr>
          <w:trHeight w:val="3349"/>
        </w:trPr>
        <w:tc>
          <w:tcPr>
            <w:tcW w:w="3660" w:type="dxa"/>
          </w:tcPr>
          <w:p w:rsidR="00386E93" w:rsidRDefault="00386E93" w:rsidP="00386E93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386E93"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 w:rsidRPr="00386E93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386E93">
              <w:rPr>
                <w:rFonts w:ascii="Times New Roman" w:hAnsi="Times New Roman"/>
                <w:sz w:val="24"/>
                <w:szCs w:val="24"/>
              </w:rPr>
              <w:t>РуководительМО</w:t>
            </w:r>
            <w:proofErr w:type="spellEnd"/>
            <w:r w:rsidRPr="00386E93">
              <w:rPr>
                <w:rFonts w:ascii="Times New Roman" w:hAnsi="Times New Roman"/>
                <w:sz w:val="24"/>
                <w:szCs w:val="24"/>
              </w:rPr>
              <w:br/>
              <w:t xml:space="preserve">_________( </w:t>
            </w:r>
            <w:proofErr w:type="spellStart"/>
            <w:r w:rsidRPr="00386E93">
              <w:rPr>
                <w:rFonts w:ascii="Times New Roman" w:hAnsi="Times New Roman"/>
                <w:sz w:val="24"/>
                <w:szCs w:val="24"/>
              </w:rPr>
              <w:t>Довгаль</w:t>
            </w:r>
            <w:proofErr w:type="spellEnd"/>
            <w:r w:rsidRPr="00386E93">
              <w:rPr>
                <w:rFonts w:ascii="Times New Roman" w:hAnsi="Times New Roman"/>
                <w:sz w:val="24"/>
                <w:szCs w:val="24"/>
              </w:rPr>
              <w:t xml:space="preserve"> Э.А)</w:t>
            </w:r>
          </w:p>
          <w:p w:rsidR="00386E93" w:rsidRPr="00386E93" w:rsidRDefault="00386E93" w:rsidP="00386E93">
            <w:pPr>
              <w:pStyle w:val="af"/>
              <w:rPr>
                <w:sz w:val="24"/>
                <w:szCs w:val="24"/>
                <w:lang w:eastAsia="en-US"/>
              </w:rPr>
            </w:pPr>
            <w:r w:rsidRPr="00386E93">
              <w:rPr>
                <w:sz w:val="24"/>
                <w:szCs w:val="24"/>
              </w:rPr>
              <w:t xml:space="preserve">Принята решением педагогического совета </w:t>
            </w:r>
          </w:p>
          <w:p w:rsidR="00386E93" w:rsidRDefault="00386E93" w:rsidP="00386E93">
            <w:pPr>
              <w:pStyle w:val="af"/>
              <w:rPr>
                <w:sz w:val="24"/>
                <w:szCs w:val="24"/>
              </w:rPr>
            </w:pPr>
            <w:r w:rsidRPr="00386E93">
              <w:rPr>
                <w:sz w:val="24"/>
                <w:szCs w:val="24"/>
              </w:rPr>
              <w:t xml:space="preserve">протокол </w:t>
            </w:r>
          </w:p>
          <w:p w:rsidR="00386E93" w:rsidRPr="00386E93" w:rsidRDefault="00386E93" w:rsidP="00386E93">
            <w:pPr>
              <w:pStyle w:val="af"/>
              <w:rPr>
                <w:sz w:val="24"/>
                <w:szCs w:val="24"/>
              </w:rPr>
            </w:pPr>
            <w:r w:rsidRPr="00386E93">
              <w:rPr>
                <w:sz w:val="24"/>
                <w:szCs w:val="24"/>
              </w:rPr>
              <w:t>от 28 августа 2023 г. № 1</w:t>
            </w:r>
          </w:p>
          <w:p w:rsidR="00386E93" w:rsidRPr="00386E93" w:rsidRDefault="00386E93">
            <w:pPr>
              <w:pStyle w:val="aa"/>
              <w:tabs>
                <w:tab w:val="left" w:pos="284"/>
                <w:tab w:val="left" w:pos="426"/>
                <w:tab w:val="left" w:pos="623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6E93" w:rsidRPr="00386E93" w:rsidRDefault="00386E93">
            <w:pPr>
              <w:pStyle w:val="aa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  <w:r w:rsidRPr="00386E93">
              <w:rPr>
                <w:rFonts w:ascii="Times New Roman" w:hAnsi="Times New Roman"/>
                <w:sz w:val="24"/>
                <w:szCs w:val="24"/>
              </w:rPr>
              <w:t>Рассмотрена на заседании МО</w:t>
            </w:r>
            <w:r w:rsidRPr="00386E93"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 w:rsidRPr="00386E93">
              <w:rPr>
                <w:rFonts w:ascii="Times New Roman" w:hAnsi="Times New Roman"/>
                <w:sz w:val="24"/>
                <w:szCs w:val="24"/>
              </w:rPr>
              <w:br/>
              <w:t>от  28 августа 2025 г. №1</w:t>
            </w:r>
          </w:p>
        </w:tc>
        <w:tc>
          <w:tcPr>
            <w:tcW w:w="3252" w:type="dxa"/>
          </w:tcPr>
          <w:p w:rsidR="00386E93" w:rsidRDefault="00386E93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 (О.Н. Персидская)</w:t>
            </w:r>
          </w:p>
          <w:p w:rsidR="00386E93" w:rsidRDefault="00386E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6E93" w:rsidRDefault="00386E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6E93" w:rsidRDefault="00386E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6E93" w:rsidRDefault="00386E93">
            <w:pPr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9" w:type="dxa"/>
            <w:gridSpan w:val="2"/>
          </w:tcPr>
          <w:p w:rsidR="00386E93" w:rsidRDefault="00386E93">
            <w:pPr>
              <w:pStyle w:val="a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«Утверждена» </w:t>
            </w:r>
            <w:r>
              <w:rPr>
                <w:sz w:val="24"/>
                <w:szCs w:val="24"/>
              </w:rPr>
              <w:br/>
              <w:t xml:space="preserve"> директор ГКОУ       «Волгоградская 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школа- интернат №2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 (</w:t>
            </w:r>
            <w:proofErr w:type="spellStart"/>
            <w:r>
              <w:rPr>
                <w:sz w:val="24"/>
                <w:szCs w:val="24"/>
              </w:rPr>
              <w:t>А.М.Небыков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Введена в действие приказом  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 августа   2025г. № 312</w:t>
            </w:r>
          </w:p>
          <w:p w:rsidR="00386E93" w:rsidRDefault="00386E93">
            <w:pPr>
              <w:pStyle w:val="af"/>
              <w:rPr>
                <w:sz w:val="24"/>
                <w:szCs w:val="24"/>
                <w:lang w:eastAsia="en-US"/>
              </w:rPr>
            </w:pPr>
          </w:p>
        </w:tc>
      </w:tr>
      <w:tr w:rsidR="00386E93" w:rsidTr="00386E93">
        <w:trPr>
          <w:trHeight w:val="417"/>
        </w:trPr>
        <w:tc>
          <w:tcPr>
            <w:tcW w:w="3660" w:type="dxa"/>
          </w:tcPr>
          <w:p w:rsidR="00386E93" w:rsidRPr="00386E93" w:rsidRDefault="00386E93">
            <w:pPr>
              <w:spacing w:line="240" w:lineRule="auto"/>
              <w:ind w:left="142" w:right="-14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95" w:type="dxa"/>
            <w:gridSpan w:val="2"/>
          </w:tcPr>
          <w:p w:rsidR="00386E93" w:rsidRDefault="00386E93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6" w:type="dxa"/>
          </w:tcPr>
          <w:p w:rsidR="00386E93" w:rsidRDefault="00386E93">
            <w:pPr>
              <w:pStyle w:val="af"/>
              <w:rPr>
                <w:lang w:eastAsia="en-US"/>
              </w:rPr>
            </w:pPr>
          </w:p>
        </w:tc>
      </w:tr>
      <w:tr w:rsidR="00386E93" w:rsidTr="00386E93">
        <w:trPr>
          <w:trHeight w:val="404"/>
        </w:trPr>
        <w:tc>
          <w:tcPr>
            <w:tcW w:w="3660" w:type="dxa"/>
          </w:tcPr>
          <w:p w:rsidR="00386E93" w:rsidRDefault="00386E93">
            <w:pPr>
              <w:pStyle w:val="aa"/>
              <w:tabs>
                <w:tab w:val="left" w:pos="284"/>
                <w:tab w:val="left" w:pos="426"/>
                <w:tab w:val="left" w:pos="6237"/>
              </w:tabs>
              <w:jc w:val="center"/>
            </w:pPr>
          </w:p>
        </w:tc>
        <w:tc>
          <w:tcPr>
            <w:tcW w:w="3695" w:type="dxa"/>
            <w:gridSpan w:val="2"/>
          </w:tcPr>
          <w:p w:rsidR="00386E93" w:rsidRDefault="00386E93">
            <w:pPr>
              <w:spacing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6" w:type="dxa"/>
          </w:tcPr>
          <w:p w:rsidR="00386E93" w:rsidRDefault="00386E93">
            <w:pPr>
              <w:pStyle w:val="aa"/>
              <w:tabs>
                <w:tab w:val="left" w:pos="176"/>
                <w:tab w:val="left" w:pos="6237"/>
              </w:tabs>
            </w:pPr>
          </w:p>
        </w:tc>
      </w:tr>
    </w:tbl>
    <w:p w:rsidR="00386E93" w:rsidRDefault="00386E93" w:rsidP="00386E9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386E93" w:rsidRDefault="00386E93" w:rsidP="00386E9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86E93" w:rsidRDefault="00386E93" w:rsidP="00386E9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386E93" w:rsidRDefault="00386E93" w:rsidP="00386E9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386E93" w:rsidRDefault="00386E93" w:rsidP="00386E9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386E93" w:rsidRDefault="00386E93" w:rsidP="00386E9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:rsidR="00386E93" w:rsidRDefault="00386E93" w:rsidP="00386E93">
      <w:pPr>
        <w:pStyle w:val="af"/>
        <w:jc w:val="center"/>
      </w:pPr>
    </w:p>
    <w:p w:rsidR="00386E93" w:rsidRDefault="00386E93" w:rsidP="00386E93">
      <w:pPr>
        <w:pStyle w:val="af"/>
        <w:jc w:val="center"/>
        <w:rPr>
          <w:b/>
          <w:sz w:val="32"/>
        </w:rPr>
      </w:pPr>
      <w:r>
        <w:rPr>
          <w:b/>
          <w:sz w:val="32"/>
        </w:rPr>
        <w:t>Рабочая программа</w:t>
      </w:r>
    </w:p>
    <w:p w:rsidR="00386E93" w:rsidRDefault="00386E93" w:rsidP="00386E93">
      <w:pPr>
        <w:pStyle w:val="af"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>по внеурочной деятельности</w:t>
      </w:r>
    </w:p>
    <w:p w:rsidR="00386E93" w:rsidRDefault="00386E93" w:rsidP="00386E93">
      <w:pPr>
        <w:pStyle w:val="af"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>«</w:t>
      </w:r>
      <w:r>
        <w:rPr>
          <w:b/>
          <w:sz w:val="32"/>
          <w:szCs w:val="32"/>
        </w:rPr>
        <w:t>Правила здорового образа жизни»</w:t>
      </w:r>
    </w:p>
    <w:p w:rsidR="00386E93" w:rsidRDefault="00B200E5" w:rsidP="00386E93">
      <w:pPr>
        <w:pStyle w:val="af"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 xml:space="preserve">для </w:t>
      </w:r>
      <w:r w:rsidR="00386E93">
        <w:rPr>
          <w:b/>
          <w:color w:val="00000A"/>
          <w:sz w:val="32"/>
          <w:szCs w:val="32"/>
        </w:rPr>
        <w:t>4 «в» класс</w:t>
      </w:r>
      <w:r>
        <w:rPr>
          <w:b/>
          <w:color w:val="00000A"/>
          <w:sz w:val="32"/>
          <w:szCs w:val="32"/>
        </w:rPr>
        <w:t>а</w:t>
      </w:r>
      <w:r w:rsidR="00386E93">
        <w:rPr>
          <w:b/>
          <w:color w:val="00000A"/>
          <w:sz w:val="32"/>
          <w:szCs w:val="32"/>
        </w:rPr>
        <w:t xml:space="preserve"> </w:t>
      </w:r>
    </w:p>
    <w:p w:rsidR="00386E93" w:rsidRDefault="00386E93" w:rsidP="00386E93">
      <w:pPr>
        <w:pStyle w:val="af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t>на 2025-2026 учебный год</w:t>
      </w:r>
    </w:p>
    <w:p w:rsidR="00386E93" w:rsidRDefault="00386E93" w:rsidP="00386E93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 xml:space="preserve"> 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2))</w:t>
      </w:r>
    </w:p>
    <w:p w:rsidR="00386E93" w:rsidRDefault="00386E93" w:rsidP="00386E93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386E93" w:rsidRDefault="00386E93" w:rsidP="00386E93">
      <w:pPr>
        <w:pStyle w:val="af"/>
        <w:rPr>
          <w:b/>
          <w:bCs/>
          <w:sz w:val="32"/>
        </w:rPr>
      </w:pPr>
    </w:p>
    <w:p w:rsidR="00386E93" w:rsidRDefault="00386E93" w:rsidP="00386E93">
      <w:pPr>
        <w:pStyle w:val="af"/>
        <w:jc w:val="center"/>
        <w:rPr>
          <w:b/>
          <w:bCs/>
          <w:sz w:val="32"/>
        </w:rPr>
      </w:pPr>
    </w:p>
    <w:p w:rsidR="00386E93" w:rsidRDefault="00386E93" w:rsidP="00386E93">
      <w:pPr>
        <w:pStyle w:val="af"/>
        <w:jc w:val="center"/>
        <w:rPr>
          <w:b/>
          <w:bCs/>
          <w:sz w:val="32"/>
        </w:rPr>
      </w:pPr>
    </w:p>
    <w:p w:rsidR="00386E93" w:rsidRDefault="00386E93" w:rsidP="00386E93">
      <w:pPr>
        <w:pStyle w:val="af"/>
        <w:jc w:val="center"/>
        <w:rPr>
          <w:b/>
          <w:bCs/>
          <w:sz w:val="32"/>
        </w:rPr>
      </w:pPr>
    </w:p>
    <w:p w:rsidR="00386E93" w:rsidRDefault="00386E93" w:rsidP="00386E93">
      <w:pPr>
        <w:pStyle w:val="af"/>
        <w:rPr>
          <w:b/>
          <w:bCs/>
          <w:sz w:val="32"/>
        </w:rPr>
      </w:pPr>
    </w:p>
    <w:p w:rsidR="00386E93" w:rsidRDefault="00386E93" w:rsidP="00386E93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386E93" w:rsidRDefault="00386E93" w:rsidP="00386E93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Разработала: учитель </w:t>
      </w:r>
    </w:p>
    <w:p w:rsidR="00386E93" w:rsidRPr="00386E93" w:rsidRDefault="00386E93" w:rsidP="00386E93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</w:rPr>
        <w:t>Кобышева</w:t>
      </w:r>
      <w:proofErr w:type="spellEnd"/>
      <w:r>
        <w:rPr>
          <w:sz w:val="28"/>
          <w:szCs w:val="28"/>
        </w:rPr>
        <w:t xml:space="preserve"> Елена </w:t>
      </w:r>
      <w:proofErr w:type="spellStart"/>
      <w:r>
        <w:rPr>
          <w:sz w:val="28"/>
          <w:szCs w:val="28"/>
        </w:rPr>
        <w:t>Арсентьевна</w:t>
      </w:r>
      <w:proofErr w:type="spellEnd"/>
    </w:p>
    <w:p w:rsidR="00386E93" w:rsidRDefault="00386E93" w:rsidP="00386E93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6E93" w:rsidRPr="00386E93" w:rsidRDefault="00386E93" w:rsidP="00386E93">
      <w:pPr>
        <w:pStyle w:val="af"/>
        <w:jc w:val="center"/>
        <w:rPr>
          <w:b/>
          <w:sz w:val="28"/>
          <w:szCs w:val="28"/>
        </w:rPr>
      </w:pPr>
      <w:r w:rsidRPr="00386E93">
        <w:rPr>
          <w:b/>
          <w:sz w:val="28"/>
          <w:szCs w:val="28"/>
        </w:rPr>
        <w:lastRenderedPageBreak/>
        <w:t>Пояснительная записка</w:t>
      </w:r>
    </w:p>
    <w:p w:rsidR="00386E93" w:rsidRPr="00386E93" w:rsidRDefault="00386E93" w:rsidP="00386E93">
      <w:pPr>
        <w:pStyle w:val="af"/>
        <w:jc w:val="both"/>
        <w:rPr>
          <w:sz w:val="28"/>
          <w:szCs w:val="28"/>
        </w:rPr>
      </w:pPr>
      <w:r w:rsidRPr="00386E93">
        <w:rPr>
          <w:sz w:val="28"/>
          <w:szCs w:val="28"/>
        </w:rPr>
        <w:t xml:space="preserve">       Рабочая программа  по внеурочной деятельности</w:t>
      </w:r>
      <w:r>
        <w:rPr>
          <w:sz w:val="28"/>
          <w:szCs w:val="28"/>
        </w:rPr>
        <w:t xml:space="preserve"> правила здорового образа </w:t>
      </w:r>
      <w:r w:rsidRPr="00386E93">
        <w:rPr>
          <w:sz w:val="28"/>
          <w:szCs w:val="28"/>
        </w:rPr>
        <w:t xml:space="preserve">жизни и безопасности  для  4  класса разработана на основании нормативных документов: </w:t>
      </w:r>
    </w:p>
    <w:p w:rsidR="00386E93" w:rsidRPr="00386E93" w:rsidRDefault="00386E93" w:rsidP="00386E93">
      <w:pPr>
        <w:pStyle w:val="af"/>
        <w:numPr>
          <w:ilvl w:val="0"/>
          <w:numId w:val="15"/>
        </w:numPr>
        <w:jc w:val="both"/>
        <w:rPr>
          <w:sz w:val="27"/>
          <w:szCs w:val="27"/>
        </w:rPr>
      </w:pPr>
      <w:r w:rsidRPr="00386E93">
        <w:rPr>
          <w:sz w:val="27"/>
          <w:szCs w:val="27"/>
        </w:rPr>
        <w:t>Федеральный закон от 29.12.2012 г. № 273-ФЗ "Об образовании в Российской Федерации";</w:t>
      </w:r>
    </w:p>
    <w:p w:rsidR="00386E93" w:rsidRPr="00386E93" w:rsidRDefault="00386E93" w:rsidP="00386E93">
      <w:pPr>
        <w:pStyle w:val="af"/>
        <w:numPr>
          <w:ilvl w:val="0"/>
          <w:numId w:val="15"/>
        </w:numPr>
        <w:jc w:val="both"/>
        <w:rPr>
          <w:sz w:val="27"/>
          <w:szCs w:val="27"/>
        </w:rPr>
      </w:pPr>
      <w:r w:rsidRPr="00386E93">
        <w:rPr>
          <w:sz w:val="27"/>
          <w:szCs w:val="27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386E93" w:rsidRPr="00386E93" w:rsidRDefault="00386E93" w:rsidP="00386E93">
      <w:pPr>
        <w:pStyle w:val="af"/>
        <w:numPr>
          <w:ilvl w:val="0"/>
          <w:numId w:val="15"/>
        </w:numPr>
        <w:jc w:val="both"/>
        <w:rPr>
          <w:sz w:val="27"/>
          <w:szCs w:val="27"/>
        </w:rPr>
      </w:pPr>
      <w:r w:rsidRPr="00386E93">
        <w:rPr>
          <w:sz w:val="27"/>
          <w:szCs w:val="27"/>
        </w:rPr>
        <w:t>приказ Министерства просвещения Российской Федерации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386E93" w:rsidRPr="00386E93" w:rsidRDefault="00386E93" w:rsidP="00386E93">
      <w:pPr>
        <w:pStyle w:val="af"/>
        <w:numPr>
          <w:ilvl w:val="0"/>
          <w:numId w:val="15"/>
        </w:numPr>
        <w:jc w:val="both"/>
        <w:rPr>
          <w:sz w:val="27"/>
          <w:szCs w:val="27"/>
        </w:rPr>
      </w:pPr>
      <w:r w:rsidRPr="00386E93">
        <w:rPr>
          <w:sz w:val="27"/>
          <w:szCs w:val="27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386E93" w:rsidRPr="00386E93" w:rsidRDefault="00386E93" w:rsidP="00386E93">
      <w:pPr>
        <w:pStyle w:val="af"/>
        <w:numPr>
          <w:ilvl w:val="0"/>
          <w:numId w:val="15"/>
        </w:numPr>
        <w:jc w:val="both"/>
        <w:rPr>
          <w:sz w:val="27"/>
          <w:szCs w:val="27"/>
        </w:rPr>
      </w:pPr>
      <w:r w:rsidRPr="00386E93">
        <w:rPr>
          <w:sz w:val="27"/>
          <w:szCs w:val="27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386E93" w:rsidRPr="00386E93" w:rsidRDefault="00386E93" w:rsidP="00386E93">
      <w:pPr>
        <w:pStyle w:val="af"/>
        <w:numPr>
          <w:ilvl w:val="0"/>
          <w:numId w:val="15"/>
        </w:numPr>
        <w:jc w:val="both"/>
        <w:rPr>
          <w:sz w:val="27"/>
          <w:szCs w:val="27"/>
        </w:rPr>
      </w:pPr>
      <w:r w:rsidRPr="00386E93">
        <w:rPr>
          <w:sz w:val="27"/>
          <w:szCs w:val="27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386E93" w:rsidRPr="00386E93" w:rsidRDefault="00386E93" w:rsidP="00386E93">
      <w:pPr>
        <w:pStyle w:val="af"/>
        <w:numPr>
          <w:ilvl w:val="0"/>
          <w:numId w:val="15"/>
        </w:numPr>
        <w:jc w:val="both"/>
        <w:rPr>
          <w:sz w:val="27"/>
          <w:szCs w:val="27"/>
        </w:rPr>
      </w:pPr>
      <w:r w:rsidRPr="00386E93">
        <w:rPr>
          <w:sz w:val="27"/>
          <w:szCs w:val="27"/>
        </w:rPr>
        <w:t xml:space="preserve">санитарные правила и нормы </w:t>
      </w:r>
      <w:proofErr w:type="spellStart"/>
      <w:r w:rsidRPr="00386E93">
        <w:rPr>
          <w:sz w:val="27"/>
          <w:szCs w:val="27"/>
        </w:rPr>
        <w:t>санпин</w:t>
      </w:r>
      <w:proofErr w:type="spellEnd"/>
      <w:r w:rsidRPr="00386E93">
        <w:rPr>
          <w:sz w:val="27"/>
          <w:szCs w:val="27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386E93" w:rsidRPr="00386E93" w:rsidRDefault="00386E93" w:rsidP="00386E93">
      <w:pPr>
        <w:pStyle w:val="af"/>
        <w:numPr>
          <w:ilvl w:val="0"/>
          <w:numId w:val="15"/>
        </w:numPr>
        <w:jc w:val="both"/>
        <w:rPr>
          <w:sz w:val="27"/>
          <w:szCs w:val="27"/>
        </w:rPr>
      </w:pPr>
      <w:r w:rsidRPr="00386E93">
        <w:rPr>
          <w:sz w:val="27"/>
          <w:szCs w:val="27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"Волгоградская школа-интернат №2", принятая решением педагогического совета № 1 от 28.08.2023 г., введенная в действие приказом № 303 от 28.08.2023 г., с изменениями от 28.08.2024 г. приказ № 304</w:t>
      </w:r>
    </w:p>
    <w:p w:rsidR="00386E93" w:rsidRDefault="00386E93" w:rsidP="00386E93">
      <w:pPr>
        <w:pStyle w:val="c19"/>
        <w:shd w:val="clear" w:color="auto" w:fill="FFFFFF"/>
        <w:spacing w:before="0" w:beforeAutospacing="0" w:after="0" w:afterAutospacing="0"/>
        <w:jc w:val="both"/>
        <w:rPr>
          <w:b/>
          <w:sz w:val="32"/>
          <w:szCs w:val="22"/>
          <w:lang w:eastAsia="en-US"/>
        </w:rPr>
      </w:pPr>
    </w:p>
    <w:p w:rsidR="00386E93" w:rsidRDefault="00386E93" w:rsidP="00386E93">
      <w:pPr>
        <w:pStyle w:val="c19"/>
        <w:shd w:val="clear" w:color="auto" w:fill="FFFFFF"/>
        <w:spacing w:before="0" w:beforeAutospacing="0" w:after="0" w:afterAutospacing="0"/>
        <w:jc w:val="both"/>
        <w:rPr>
          <w:rStyle w:val="c10c47"/>
          <w:bCs/>
          <w:iCs/>
          <w:color w:val="000000"/>
          <w:sz w:val="28"/>
          <w:szCs w:val="28"/>
        </w:rPr>
      </w:pPr>
      <w:r>
        <w:rPr>
          <w:rStyle w:val="c10c47"/>
          <w:b/>
          <w:bCs/>
          <w:iCs/>
          <w:color w:val="000000"/>
          <w:sz w:val="28"/>
          <w:szCs w:val="28"/>
        </w:rPr>
        <w:lastRenderedPageBreak/>
        <w:t xml:space="preserve">Цель образовательно-коррекционной работы: </w:t>
      </w:r>
    </w:p>
    <w:p w:rsidR="00386E93" w:rsidRPr="00386E93" w:rsidRDefault="00386E93" w:rsidP="00386E93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Создание  условий для формирования установки на ведение здорового образа </w:t>
      </w:r>
      <w:r w:rsidRPr="00386E93">
        <w:rPr>
          <w:sz w:val="28"/>
          <w:szCs w:val="28"/>
          <w:shd w:val="clear" w:color="auto" w:fill="FFFFFF"/>
        </w:rPr>
        <w:t>жизни и формирования интересов к  видам двигательной активности.</w:t>
      </w:r>
    </w:p>
    <w:p w:rsidR="00386E93" w:rsidRPr="00386E93" w:rsidRDefault="00386E93" w:rsidP="00386E93">
      <w:pPr>
        <w:pStyle w:val="c3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86E93">
        <w:rPr>
          <w:b/>
          <w:color w:val="000000"/>
          <w:sz w:val="28"/>
          <w:szCs w:val="28"/>
        </w:rPr>
        <w:t>Задачи программы являются:</w:t>
      </w:r>
    </w:p>
    <w:p w:rsidR="00386E93" w:rsidRPr="00386E93" w:rsidRDefault="00386E93" w:rsidP="002F7907">
      <w:pPr>
        <w:pStyle w:val="consplusnormal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86E93">
        <w:rPr>
          <w:color w:val="000000"/>
          <w:sz w:val="28"/>
          <w:szCs w:val="28"/>
        </w:rPr>
        <w:t>1. Формирование элементарных представлений о здоровье.</w:t>
      </w:r>
    </w:p>
    <w:p w:rsidR="00386E93" w:rsidRPr="00386E93" w:rsidRDefault="00386E93" w:rsidP="002F7907">
      <w:pPr>
        <w:pStyle w:val="consplusnormal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86E93">
        <w:rPr>
          <w:color w:val="000000"/>
          <w:sz w:val="28"/>
          <w:szCs w:val="28"/>
        </w:rPr>
        <w:t>2. Развитие интереса к прогулкам на природе, подвижным играм, участию в</w:t>
      </w:r>
    </w:p>
    <w:p w:rsidR="00386E93" w:rsidRPr="00386E93" w:rsidRDefault="00386E93" w:rsidP="002F7907">
      <w:pPr>
        <w:pStyle w:val="consplusnormal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86E93">
        <w:rPr>
          <w:color w:val="000000"/>
          <w:sz w:val="28"/>
          <w:szCs w:val="28"/>
        </w:rPr>
        <w:t xml:space="preserve">    спортивных соревнованиях.</w:t>
      </w:r>
    </w:p>
    <w:p w:rsidR="00386E93" w:rsidRPr="00386E93" w:rsidRDefault="00386E93" w:rsidP="002F7907">
      <w:pPr>
        <w:pStyle w:val="consplusnormal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86E93">
        <w:rPr>
          <w:color w:val="000000"/>
          <w:sz w:val="28"/>
          <w:szCs w:val="28"/>
        </w:rPr>
        <w:t>3. Формирование потребности в соблюдении правил личной гигиены, режима дня,</w:t>
      </w:r>
      <w:r w:rsidR="002F7907">
        <w:rPr>
          <w:color w:val="000000"/>
          <w:sz w:val="28"/>
          <w:szCs w:val="28"/>
        </w:rPr>
        <w:t xml:space="preserve"> </w:t>
      </w:r>
      <w:r w:rsidRPr="00386E93">
        <w:rPr>
          <w:color w:val="000000"/>
          <w:sz w:val="28"/>
          <w:szCs w:val="28"/>
        </w:rPr>
        <w:t>здорового питания.</w:t>
      </w:r>
    </w:p>
    <w:p w:rsidR="00386E93" w:rsidRPr="00386E93" w:rsidRDefault="00386E93" w:rsidP="002F7907">
      <w:pPr>
        <w:pStyle w:val="msolistparagraph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86E93">
        <w:rPr>
          <w:color w:val="000000"/>
          <w:sz w:val="28"/>
          <w:szCs w:val="28"/>
        </w:rPr>
        <w:t>4. Учение использовать полученные знания в повседневной жизни.</w:t>
      </w:r>
    </w:p>
    <w:p w:rsidR="002F7907" w:rsidRDefault="00386E93" w:rsidP="002F7907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</w:rPr>
      </w:pPr>
      <w:r w:rsidRPr="00386E93">
        <w:rPr>
          <w:rFonts w:ascii="Times New Roman" w:hAnsi="Times New Roman"/>
          <w:color w:val="000000"/>
          <w:sz w:val="28"/>
          <w:szCs w:val="28"/>
        </w:rPr>
        <w:t>5. Развитие сообразительности, речи, воображения, внимания, ловкости, быстроту реакции.</w:t>
      </w:r>
      <w:r w:rsidR="002F7907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386E93" w:rsidRPr="002F7907" w:rsidRDefault="002F7907" w:rsidP="002F7907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34C36">
        <w:rPr>
          <w:rFonts w:ascii="Times New Roman" w:hAnsi="Times New Roman"/>
          <w:b/>
          <w:bCs/>
          <w:sz w:val="28"/>
          <w:szCs w:val="28"/>
        </w:rPr>
        <w:t>Учебно-тематический план</w:t>
      </w:r>
      <w:r w:rsidR="00386E93">
        <w:rPr>
          <w:rFonts w:ascii="Times New Roman" w:hAnsi="Times New Roman"/>
          <w:b/>
          <w:bCs/>
          <w:sz w:val="28"/>
          <w:szCs w:val="28"/>
        </w:rPr>
        <w:t>.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1063"/>
        <w:gridCol w:w="6994"/>
        <w:gridCol w:w="1549"/>
      </w:tblGrid>
      <w:tr w:rsidR="00386E93" w:rsidTr="00B200E5">
        <w:trPr>
          <w:trHeight w:val="103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</w:t>
            </w:r>
            <w:r w:rsidR="00334C3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Разделы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386E93" w:rsidTr="00B200E5">
        <w:trPr>
          <w:trHeight w:val="24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Тайны нашего здоровья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86E93" w:rsidTr="00B200E5">
        <w:trPr>
          <w:trHeight w:val="24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Здоровье в твоих руках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86E93" w:rsidTr="00B200E5">
        <w:trPr>
          <w:trHeight w:val="25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 спортом дружить – здоровым быть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86E93" w:rsidTr="00B200E5">
        <w:trPr>
          <w:trHeight w:val="25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 - турист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386E93" w:rsidTr="00B200E5">
        <w:trPr>
          <w:trHeight w:val="25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6E93" w:rsidRDefault="00386E9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386E93" w:rsidRDefault="00386E93" w:rsidP="00386E9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Учебный курс рассчитан (исходя из 34 недель в учебном году)  на 34 учебных часа в год, 1 час в неделю.</w:t>
      </w:r>
    </w:p>
    <w:p w:rsidR="002F7907" w:rsidRDefault="00386E93" w:rsidP="00386E93">
      <w:pPr>
        <w:shd w:val="clear" w:color="auto" w:fill="FFFFFF"/>
        <w:spacing w:after="0"/>
        <w:rPr>
          <w:rStyle w:val="c15"/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Style w:val="c15"/>
          <w:b/>
          <w:bCs/>
          <w:color w:val="000000"/>
        </w:rPr>
        <w:t xml:space="preserve">               </w:t>
      </w:r>
      <w:r>
        <w:rPr>
          <w:rStyle w:val="c15"/>
          <w:rFonts w:ascii="Times New Roman" w:hAnsi="Times New Roman"/>
          <w:b/>
          <w:bCs/>
          <w:color w:val="000000"/>
          <w:sz w:val="28"/>
          <w:szCs w:val="28"/>
          <w:lang w:eastAsia="en-US"/>
        </w:rPr>
        <w:t xml:space="preserve">    </w:t>
      </w:r>
    </w:p>
    <w:p w:rsidR="00386E93" w:rsidRPr="00386E93" w:rsidRDefault="002F7907" w:rsidP="00386E93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Style w:val="c15"/>
          <w:rFonts w:ascii="Times New Roman" w:hAnsi="Times New Roman"/>
          <w:b/>
          <w:bCs/>
          <w:color w:val="000000"/>
          <w:sz w:val="28"/>
          <w:szCs w:val="28"/>
          <w:lang w:eastAsia="en-US"/>
        </w:rPr>
        <w:t xml:space="preserve">                 </w:t>
      </w:r>
      <w:r w:rsidR="00386E93" w:rsidRPr="00386E93">
        <w:rPr>
          <w:rStyle w:val="c15"/>
          <w:rFonts w:ascii="Times New Roman" w:hAnsi="Times New Roman"/>
          <w:b/>
          <w:bCs/>
          <w:color w:val="000000"/>
          <w:sz w:val="28"/>
          <w:szCs w:val="28"/>
        </w:rPr>
        <w:t>Содержание рабочей программы внеурочной деятельности.</w:t>
      </w:r>
    </w:p>
    <w:p w:rsidR="00386E93" w:rsidRDefault="00386E93" w:rsidP="00386E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«Тайны нашего здоровья».</w:t>
      </w:r>
    </w:p>
    <w:p w:rsidR="00386E93" w:rsidRDefault="00386E93" w:rsidP="00386E9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Этот блок рассматривает вопросы: что такое здоровье, здоровый образ жизни, что помогает сохранять и укреплять здоровье. Дети знакомятся с особенностями организма человека, причинами возникновения болезней, способами оказания первой медицинской помощи, говорят о правильном питании.</w:t>
      </w:r>
    </w:p>
    <w:p w:rsidR="00386E93" w:rsidRDefault="00386E93" w:rsidP="00386E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«Здоровье в твоих руках».</w:t>
      </w:r>
    </w:p>
    <w:p w:rsidR="00386E93" w:rsidRDefault="00386E93" w:rsidP="00386E9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     </w:t>
      </w:r>
      <w:r>
        <w:rPr>
          <w:rFonts w:ascii="Times New Roman" w:hAnsi="Times New Roman"/>
          <w:color w:val="000000"/>
          <w:sz w:val="28"/>
          <w:szCs w:val="28"/>
        </w:rPr>
        <w:t>Данный раздел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посвящён профилактике вредных привычек. Особое внимание нужно обратить на воспитание полезных привычек как альтернативы привычкам вредным. Главное – это формирование ответственности за своё здоровье, приобщение детей к здоровому образу жизни.</w:t>
      </w:r>
    </w:p>
    <w:p w:rsidR="00386E93" w:rsidRDefault="00386E93" w:rsidP="00386E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«Со спортом дружить – здоровым быть».</w:t>
      </w:r>
    </w:p>
    <w:p w:rsidR="00386E93" w:rsidRDefault="00386E93" w:rsidP="00386E9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Знакомство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 различными видами спорта, значением спорта в жизни человека. Большое внимание уделяется укреплению здоровья детей через подвижные игры, спортивные состязания, лыжные прогулки, катание на коньках.</w:t>
      </w:r>
    </w:p>
    <w:p w:rsidR="00386E93" w:rsidRDefault="002F7907" w:rsidP="002F7907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                                                   </w:t>
      </w:r>
      <w:r w:rsidR="00386E93">
        <w:rPr>
          <w:rFonts w:ascii="Times New Roman" w:hAnsi="Times New Roman"/>
          <w:b/>
          <w:bCs/>
          <w:color w:val="000000"/>
          <w:sz w:val="28"/>
          <w:szCs w:val="28"/>
        </w:rPr>
        <w:t>«Я - турист».</w:t>
      </w:r>
    </w:p>
    <w:p w:rsidR="00386E93" w:rsidRDefault="00386E93" w:rsidP="00386E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Туризм обладает притягательной силой. Это не только средство физического и прикладного воспитания. Велика роль туризма в воспитании нравственных качеств личности школьника. Туризм как форма активного отдыха полезен каждому ребёнку. Возможности школьного туризма ограничены, но каждому обучающемуся независимо от его склонностей, желаний и увлечений школа за годы учёбы должна дать некоторый объём туристических знаний и умений. В этом блоке присутствуют теоретические и практические занятия.</w:t>
      </w:r>
    </w:p>
    <w:p w:rsidR="00386E93" w:rsidRDefault="00386E93" w:rsidP="00386E93">
      <w:pPr>
        <w:pStyle w:val="af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Планируемые результаты освоения обучающимися с умеренной, тяжелой, глубокой умственной отсталостью (интелл</w:t>
      </w:r>
      <w:r w:rsidR="00334C36">
        <w:rPr>
          <w:b/>
          <w:sz w:val="28"/>
          <w:szCs w:val="28"/>
        </w:rPr>
        <w:t>ек</w:t>
      </w:r>
      <w:r>
        <w:rPr>
          <w:b/>
          <w:sz w:val="28"/>
          <w:szCs w:val="28"/>
        </w:rPr>
        <w:t>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386E93" w:rsidRPr="00386E93" w:rsidRDefault="00386E93" w:rsidP="00386E93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разработке программы учитывался контингент детей класса. Учитывая, что состав класса неоднороден по способностям и степени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учебных навыков, учащихся класса можно поделить на 2 группы (достаточный/минимальный):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4485"/>
      </w:tblGrid>
      <w:tr w:rsidR="00386E93" w:rsidTr="005D2BA0"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93" w:rsidRDefault="00386E93">
            <w:pPr>
              <w:pStyle w:val="af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93" w:rsidRDefault="00386E93">
            <w:pPr>
              <w:pStyle w:val="af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Минимальный уровень</w:t>
            </w:r>
          </w:p>
        </w:tc>
      </w:tr>
      <w:tr w:rsidR="00386E93" w:rsidTr="005D2BA0"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- знать основные правила гигиены;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знать элементарные правила рационального питания;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- иметь представления об организации труда и отдыха.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93" w:rsidRDefault="00386E93">
            <w:pPr>
              <w:pStyle w:val="a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 иметь элементарные представления о правилах гигиены;</w:t>
            </w:r>
          </w:p>
          <w:p w:rsidR="00386E93" w:rsidRDefault="00386E93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иметь элементарные представления о труде и отдыхе.</w:t>
            </w:r>
          </w:p>
          <w:p w:rsidR="00386E93" w:rsidRDefault="00386E93">
            <w:pPr>
              <w:pStyle w:val="a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86E93" w:rsidRDefault="00386E93" w:rsidP="00386E93">
      <w:pPr>
        <w:pStyle w:val="af"/>
        <w:jc w:val="center"/>
        <w:rPr>
          <w:b/>
          <w:sz w:val="28"/>
          <w:szCs w:val="28"/>
          <w:lang w:eastAsia="en-US"/>
        </w:rPr>
      </w:pPr>
      <w:bookmarkStart w:id="0" w:name="_GoBack"/>
      <w:r>
        <w:rPr>
          <w:b/>
          <w:sz w:val="28"/>
          <w:szCs w:val="28"/>
        </w:rPr>
        <w:t>Средства мониторинга и оценки динамики обучения</w:t>
      </w:r>
    </w:p>
    <w:p w:rsidR="00386E93" w:rsidRDefault="00386E93" w:rsidP="00386E93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386E93" w:rsidRDefault="002F7907" w:rsidP="002F7907">
      <w:pPr>
        <w:pStyle w:val="af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</w:t>
      </w:r>
      <w:r w:rsidR="00386E93"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26"/>
        <w:gridCol w:w="8034"/>
        <w:gridCol w:w="896"/>
      </w:tblGrid>
      <w:tr w:rsidR="00386E93" w:rsidTr="005D2BA0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386E93" w:rsidTr="005D2BA0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386E93" w:rsidTr="005D2BA0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дд</w:t>
            </w:r>
            <w:proofErr w:type="spellEnd"/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дн</w:t>
            </w:r>
            <w:proofErr w:type="spellEnd"/>
          </w:p>
        </w:tc>
      </w:tr>
      <w:tr w:rsidR="00386E93" w:rsidTr="005D2BA0"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6E93" w:rsidRDefault="00386E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самостоятельно с ошибками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до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сш</w:t>
            </w:r>
            <w:proofErr w:type="spellEnd"/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386E93" w:rsidTr="005D2BA0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8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представлений</w:t>
            </w:r>
          </w:p>
        </w:tc>
      </w:tr>
      <w:tr w:rsidR="00386E93" w:rsidTr="005D2BA0"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6E93" w:rsidRDefault="00386E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386E93" w:rsidTr="005D2BA0"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6E93" w:rsidRDefault="00386E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386E93" w:rsidTr="005D2BA0"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6E93" w:rsidRDefault="00386E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п</w:t>
            </w:r>
          </w:p>
          <w:p w:rsidR="00386E93" w:rsidRDefault="00386E93">
            <w:pPr>
              <w:pStyle w:val="af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c11"/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386E93" w:rsidRDefault="00386E93" w:rsidP="00B200E5">
      <w:pPr>
        <w:pStyle w:val="af"/>
        <w:rPr>
          <w:bCs/>
          <w:i/>
          <w:color w:val="000000"/>
          <w:sz w:val="28"/>
          <w:szCs w:val="28"/>
          <w:lang w:eastAsia="ru-RU"/>
        </w:rPr>
      </w:pPr>
      <w:r>
        <w:rPr>
          <w:bCs/>
          <w:i/>
          <w:color w:val="000000"/>
          <w:sz w:val="28"/>
          <w:szCs w:val="28"/>
          <w:lang w:eastAsia="ru-RU"/>
        </w:rPr>
        <w:t xml:space="preserve">          </w:t>
      </w:r>
      <w:r w:rsidR="002F79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Характеристика и состав базовых учебных действий 2 вариант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4918"/>
        <w:gridCol w:w="4521"/>
      </w:tblGrid>
      <w:tr w:rsidR="00386E93" w:rsidTr="005D2BA0">
        <w:trPr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86E93" w:rsidRDefault="00386E93">
            <w:pPr>
              <w:pStyle w:val="af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Наименование БУД</w:t>
            </w: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86E93" w:rsidRDefault="00386E93">
            <w:pPr>
              <w:pStyle w:val="af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Характеристика и состав БУД</w:t>
            </w:r>
          </w:p>
          <w:p w:rsidR="00386E93" w:rsidRDefault="00386E93">
            <w:pPr>
              <w:pStyle w:val="af"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на 4 год обучения</w:t>
            </w:r>
          </w:p>
        </w:tc>
      </w:tr>
      <w:tr w:rsidR="00386E93" w:rsidTr="005D2BA0">
        <w:trPr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86E93" w:rsidRDefault="00386E93" w:rsidP="00E45327">
            <w:pPr>
              <w:pStyle w:val="af"/>
              <w:rPr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</w:rPr>
              <w:t>Личностные учебные действия: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86E93" w:rsidRDefault="00386E93" w:rsidP="00E45327">
            <w:pPr>
              <w:pStyle w:val="a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 приветствовать одноклассников при встрече, прощаться, организовывать рабочее место;</w:t>
            </w:r>
            <w:r>
              <w:rPr>
                <w:sz w:val="28"/>
                <w:szCs w:val="28"/>
              </w:rPr>
              <w:br/>
              <w:t>- принимать цели и произвольно включаться в деятельность;</w:t>
            </w:r>
            <w:r>
              <w:rPr>
                <w:sz w:val="28"/>
                <w:szCs w:val="28"/>
              </w:rPr>
              <w:br/>
              <w:t>- следовать предложенному плану и работать в общем темпе;                                                              - передвигаться по школе, находить свой класс, другие необходимые помещения.</w:t>
            </w:r>
          </w:p>
        </w:tc>
      </w:tr>
      <w:tr w:rsidR="00386E93" w:rsidTr="005D2BA0">
        <w:trPr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86E93" w:rsidRDefault="00386E93" w:rsidP="00E45327">
            <w:pPr>
              <w:pStyle w:val="af"/>
              <w:rPr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</w:rPr>
              <w:t>Коммуникативные учебные действия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sz w:val="28"/>
                <w:szCs w:val="28"/>
              </w:rPr>
              <w:br/>
              <w:t xml:space="preserve">- </w:t>
            </w:r>
            <w:proofErr w:type="spellStart"/>
            <w:r>
              <w:rPr>
                <w:sz w:val="28"/>
                <w:szCs w:val="28"/>
              </w:rPr>
              <w:t>сигнализирование</w:t>
            </w:r>
            <w:proofErr w:type="spellEnd"/>
            <w:r>
              <w:rPr>
                <w:sz w:val="28"/>
                <w:szCs w:val="28"/>
              </w:rPr>
              <w:t xml:space="preserve"> учителю об окончании задания;</w:t>
            </w:r>
            <w:r>
              <w:rPr>
                <w:sz w:val="28"/>
                <w:szCs w:val="28"/>
              </w:rPr>
              <w:br/>
              <w:t>- направленность взгляда (на говорящего взрослого, на задание).</w:t>
            </w:r>
          </w:p>
          <w:p w:rsidR="00386E93" w:rsidRDefault="00386E93" w:rsidP="00E45327">
            <w:pPr>
              <w:pStyle w:val="af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86E93" w:rsidRDefault="00386E93" w:rsidP="00E45327">
            <w:pPr>
              <w:pStyle w:val="a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- брать ручку, карандаш при выполнении письменных работ;</w:t>
            </w:r>
            <w:r>
              <w:rPr>
                <w:sz w:val="28"/>
                <w:szCs w:val="28"/>
              </w:rPr>
              <w:br/>
              <w:t>- вставать при ответе;</w:t>
            </w:r>
            <w:r>
              <w:rPr>
                <w:sz w:val="28"/>
                <w:szCs w:val="28"/>
              </w:rPr>
              <w:br/>
              <w:t>- входить и выходить из учебного помещения со звонком;</w:t>
            </w:r>
            <w:r>
              <w:rPr>
                <w:sz w:val="28"/>
                <w:szCs w:val="28"/>
              </w:rPr>
              <w:br/>
              <w:t>- понимать жестовую инструкцию;</w:t>
            </w:r>
            <w:r>
              <w:rPr>
                <w:sz w:val="28"/>
                <w:szCs w:val="28"/>
              </w:rPr>
              <w:br/>
              <w:t>- понимать инструкцию по инструкционным картам;</w:t>
            </w:r>
            <w:r>
              <w:rPr>
                <w:sz w:val="28"/>
                <w:szCs w:val="28"/>
              </w:rPr>
              <w:br/>
              <w:t>- понимает инструкцию по пиктограммам.</w:t>
            </w:r>
          </w:p>
        </w:tc>
      </w:tr>
      <w:tr w:rsidR="00386E93" w:rsidTr="005D2BA0">
        <w:trPr>
          <w:trHeight w:val="5224"/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86E93" w:rsidRDefault="00386E93" w:rsidP="00E45327">
            <w:pPr>
              <w:pStyle w:val="af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Регулятивные учебные действия: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 формирование учебного поведения выполнение задания,  в течение определенного периода, от начала до конца;</w:t>
            </w:r>
            <w:r>
              <w:rPr>
                <w:sz w:val="28"/>
                <w:szCs w:val="28"/>
              </w:rPr>
              <w:br/>
              <w:t>- переход от одного задания (операции,</w:t>
            </w:r>
            <w:r>
              <w:rPr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т.д.;</w:t>
            </w:r>
            <w:r>
              <w:rPr>
                <w:sz w:val="28"/>
                <w:szCs w:val="28"/>
              </w:rPr>
              <w:br/>
              <w:t>- последовательное выполнение нескольких заданий;</w:t>
            </w:r>
            <w:r>
              <w:rPr>
                <w:sz w:val="28"/>
                <w:szCs w:val="28"/>
              </w:rPr>
              <w:br/>
              <w:t>- умение выполнять инструкции педагога;                       - умение использовать по назначению учебных материалов;</w:t>
            </w:r>
            <w:r>
              <w:rPr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86E93" w:rsidRDefault="00386E93" w:rsidP="00E45327">
            <w:pPr>
              <w:pStyle w:val="a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- выполнять задание от начала до конца в течение заданного времени;</w:t>
            </w:r>
            <w:r>
              <w:rPr>
                <w:sz w:val="28"/>
                <w:szCs w:val="28"/>
              </w:rPr>
              <w:br/>
              <w:t>- ориентируется в режиме дня, расписании уроков с помощью педагога.</w:t>
            </w:r>
          </w:p>
          <w:p w:rsidR="00386E93" w:rsidRDefault="00386E93" w:rsidP="00E45327">
            <w:pPr>
              <w:pStyle w:val="af"/>
              <w:rPr>
                <w:sz w:val="28"/>
                <w:szCs w:val="28"/>
                <w:lang w:eastAsia="ru-RU"/>
              </w:rPr>
            </w:pPr>
          </w:p>
          <w:p w:rsidR="00386E93" w:rsidRDefault="00386E93" w:rsidP="00E45327">
            <w:pPr>
              <w:pStyle w:val="af"/>
              <w:rPr>
                <w:sz w:val="28"/>
                <w:szCs w:val="28"/>
                <w:lang w:eastAsia="ru-RU"/>
              </w:rPr>
            </w:pPr>
          </w:p>
        </w:tc>
      </w:tr>
      <w:tr w:rsidR="00386E93" w:rsidTr="005D2BA0">
        <w:trPr>
          <w:jc w:val="center"/>
        </w:trPr>
        <w:tc>
          <w:tcPr>
            <w:tcW w:w="4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86E93" w:rsidRDefault="00386E93" w:rsidP="00E45327">
            <w:pPr>
              <w:pStyle w:val="af"/>
              <w:rPr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</w:rPr>
              <w:t>Познавательные учебные действия: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высказывание);</w:t>
            </w:r>
            <w:r>
              <w:rPr>
                <w:sz w:val="28"/>
                <w:szCs w:val="28"/>
              </w:rPr>
              <w:br/>
              <w:t>- пользоваться знаками, символами, пиктограммами;</w:t>
            </w:r>
            <w:r>
              <w:rPr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  <w:p w:rsidR="00386E93" w:rsidRDefault="00386E93" w:rsidP="00E45327">
            <w:pPr>
              <w:pStyle w:val="af"/>
              <w:rPr>
                <w:bCs/>
                <w:sz w:val="28"/>
                <w:szCs w:val="28"/>
                <w:lang w:eastAsia="ru-RU"/>
              </w:rPr>
            </w:pPr>
          </w:p>
          <w:p w:rsidR="00386E93" w:rsidRDefault="00386E93" w:rsidP="00E45327">
            <w:pPr>
              <w:pStyle w:val="af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86E93" w:rsidRDefault="00386E93" w:rsidP="00E45327">
            <w:pPr>
              <w:pStyle w:val="af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 находить свой класс, находить столовую, медицинский кабинет, туалет;</w:t>
            </w:r>
            <w:r>
              <w:rPr>
                <w:sz w:val="28"/>
                <w:szCs w:val="28"/>
              </w:rPr>
              <w:br/>
              <w:t>- фиксирует взгляд на звучащей игрушке;</w:t>
            </w:r>
            <w:r>
              <w:rPr>
                <w:sz w:val="28"/>
                <w:szCs w:val="28"/>
              </w:rPr>
              <w:br/>
              <w:t>- фиксирует взгляд на яркой игрушке;</w:t>
            </w:r>
            <w:r>
              <w:rPr>
                <w:sz w:val="28"/>
                <w:szCs w:val="28"/>
              </w:rPr>
              <w:br/>
              <w:t>- фиксирует взгляд на движущей игрушке;</w:t>
            </w:r>
            <w:r>
              <w:rPr>
                <w:sz w:val="28"/>
                <w:szCs w:val="28"/>
              </w:rPr>
              <w:br/>
              <w:t>- переключает взгляд с одного предмета на другой;</w:t>
            </w:r>
            <w:r>
              <w:rPr>
                <w:sz w:val="28"/>
                <w:szCs w:val="28"/>
              </w:rPr>
              <w:br/>
              <w:t>- фиксирует взгляд на лице педагога с использованием утрированной мимики;</w:t>
            </w:r>
            <w:r>
              <w:rPr>
                <w:sz w:val="28"/>
                <w:szCs w:val="28"/>
              </w:rPr>
              <w:br/>
              <w:t>- фиксирует взгляд на лице педагога с использованием голоса;</w:t>
            </w:r>
            <w:r>
              <w:rPr>
                <w:sz w:val="28"/>
                <w:szCs w:val="28"/>
              </w:rPr>
              <w:br/>
              <w:t>- фиксирует взгляд на изображении;</w:t>
            </w:r>
            <w:r>
              <w:rPr>
                <w:sz w:val="28"/>
                <w:szCs w:val="28"/>
              </w:rPr>
              <w:br/>
              <w:t>- фиксирует взгляд на экране монитора.</w:t>
            </w:r>
          </w:p>
        </w:tc>
      </w:tr>
    </w:tbl>
    <w:bookmarkEnd w:id="0"/>
    <w:p w:rsidR="002F7907" w:rsidRDefault="00386E93" w:rsidP="00386E93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Описание учебно-методического и</w:t>
      </w:r>
    </w:p>
    <w:p w:rsidR="00386E93" w:rsidRDefault="00386E93" w:rsidP="00386E93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материально-технического обеспечения:</w:t>
      </w:r>
    </w:p>
    <w:p w:rsidR="00386E93" w:rsidRDefault="00386E93" w:rsidP="00386E93">
      <w:pPr>
        <w:pStyle w:val="msolistparagraph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Спортивный инвентарь. Комплект таблиц для начальной школы: «Основы безопасности и жизнедеятельности», «Безопасное поведение школьника», </w:t>
      </w:r>
      <w:r>
        <w:rPr>
          <w:sz w:val="28"/>
          <w:szCs w:val="28"/>
        </w:rPr>
        <w:lastRenderedPageBreak/>
        <w:t xml:space="preserve">«Правила личной гигиены», «Дневник твоего здоровья». </w:t>
      </w:r>
      <w:r>
        <w:rPr>
          <w:color w:val="000000"/>
          <w:sz w:val="28"/>
          <w:szCs w:val="28"/>
        </w:rPr>
        <w:t>Доска с набором приспособлений для крепления таблиц.</w:t>
      </w:r>
    </w:p>
    <w:p w:rsidR="00386E93" w:rsidRDefault="00386E93" w:rsidP="00386E9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Список используемой литературы:</w:t>
      </w:r>
    </w:p>
    <w:p w:rsidR="00386E93" w:rsidRPr="00386E93" w:rsidRDefault="00386E93" w:rsidP="00386E93">
      <w:pPr>
        <w:pStyle w:val="msolistparagraph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6E93">
        <w:rPr>
          <w:color w:val="000000"/>
          <w:sz w:val="28"/>
          <w:szCs w:val="28"/>
        </w:rPr>
        <w:t xml:space="preserve">1. Баранцев С.А. Физкультурно-оздоровительная работа в школе. - </w:t>
      </w:r>
      <w:proofErr w:type="gramStart"/>
      <w:r w:rsidRPr="00386E93">
        <w:rPr>
          <w:color w:val="000000"/>
          <w:sz w:val="28"/>
          <w:szCs w:val="28"/>
        </w:rPr>
        <w:t>М. :</w:t>
      </w:r>
      <w:proofErr w:type="gramEnd"/>
      <w:r w:rsidRPr="00386E93">
        <w:rPr>
          <w:color w:val="000000"/>
          <w:sz w:val="28"/>
          <w:szCs w:val="28"/>
        </w:rPr>
        <w:t xml:space="preserve"> </w:t>
      </w:r>
    </w:p>
    <w:p w:rsidR="00386E93" w:rsidRPr="00386E93" w:rsidRDefault="00386E93" w:rsidP="00386E93">
      <w:pPr>
        <w:pStyle w:val="msolistparagraph0"/>
        <w:shd w:val="clear" w:color="auto" w:fill="FFFFFF"/>
        <w:spacing w:before="0" w:beforeAutospacing="0" w:after="0" w:afterAutospacing="0"/>
        <w:jc w:val="both"/>
        <w:rPr>
          <w:color w:val="000000"/>
          <w:sz w:val="17"/>
          <w:szCs w:val="17"/>
        </w:rPr>
      </w:pPr>
      <w:r w:rsidRPr="00386E93">
        <w:rPr>
          <w:color w:val="000000"/>
          <w:sz w:val="28"/>
          <w:szCs w:val="28"/>
        </w:rPr>
        <w:t xml:space="preserve">    Просвещение, 1988</w:t>
      </w:r>
    </w:p>
    <w:p w:rsidR="00386E93" w:rsidRPr="00386E93" w:rsidRDefault="00386E93" w:rsidP="00386E9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86E93">
        <w:rPr>
          <w:rFonts w:ascii="Times New Roman" w:hAnsi="Times New Roman"/>
          <w:color w:val="000000"/>
          <w:sz w:val="28"/>
          <w:szCs w:val="28"/>
        </w:rPr>
        <w:t xml:space="preserve">2. Безруких М. </w:t>
      </w:r>
      <w:proofErr w:type="gramStart"/>
      <w:r w:rsidRPr="00386E93">
        <w:rPr>
          <w:rFonts w:ascii="Times New Roman" w:hAnsi="Times New Roman"/>
          <w:color w:val="000000"/>
          <w:sz w:val="28"/>
          <w:szCs w:val="28"/>
        </w:rPr>
        <w:t>М. ,</w:t>
      </w:r>
      <w:proofErr w:type="gramEnd"/>
      <w:r w:rsidRPr="00386E93">
        <w:rPr>
          <w:rFonts w:ascii="Times New Roman" w:hAnsi="Times New Roman"/>
          <w:color w:val="000000"/>
          <w:sz w:val="28"/>
          <w:szCs w:val="28"/>
        </w:rPr>
        <w:t xml:space="preserve"> Филиппова Т.А, Макеева А.Г Разговор о правильном питании /Методическое пособие.- М.: ОЛМА-ПРЕСС, 2004. – 80 с.</w:t>
      </w:r>
    </w:p>
    <w:p w:rsidR="00386E93" w:rsidRPr="00386E93" w:rsidRDefault="00386E93" w:rsidP="00386E9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17"/>
          <w:szCs w:val="17"/>
        </w:rPr>
      </w:pPr>
      <w:r w:rsidRPr="00386E93"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spellStart"/>
      <w:r w:rsidRPr="00386E93">
        <w:rPr>
          <w:rFonts w:ascii="Times New Roman" w:hAnsi="Times New Roman"/>
          <w:color w:val="000000"/>
          <w:sz w:val="28"/>
          <w:szCs w:val="28"/>
        </w:rPr>
        <w:t>Былеев</w:t>
      </w:r>
      <w:proofErr w:type="spellEnd"/>
      <w:r w:rsidRPr="00386E93">
        <w:rPr>
          <w:rFonts w:ascii="Times New Roman" w:hAnsi="Times New Roman"/>
          <w:color w:val="000000"/>
          <w:sz w:val="28"/>
          <w:szCs w:val="28"/>
        </w:rPr>
        <w:t xml:space="preserve"> Л.В., Сборник подвижных игр. – М., 199</w:t>
      </w:r>
    </w:p>
    <w:p w:rsidR="00386E93" w:rsidRPr="00386E93" w:rsidRDefault="00386E93" w:rsidP="00386E93">
      <w:pPr>
        <w:jc w:val="both"/>
        <w:rPr>
          <w:rFonts w:ascii="Times New Roman" w:hAnsi="Times New Roman"/>
          <w:sz w:val="28"/>
          <w:szCs w:val="28"/>
        </w:rPr>
      </w:pPr>
    </w:p>
    <w:p w:rsidR="00386E93" w:rsidRPr="00386E93" w:rsidRDefault="00386E93" w:rsidP="00386E93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6E93" w:rsidRDefault="00386E93" w:rsidP="00386E93">
      <w:pPr>
        <w:ind w:left="14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8"/>
        </w:rPr>
        <w:br/>
        <w:t>«Волгоградская школа – интернат №2»</w:t>
      </w:r>
    </w:p>
    <w:p w:rsidR="00386E93" w:rsidRDefault="00386E93" w:rsidP="00386E9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386E93" w:rsidRDefault="00386E93" w:rsidP="00386E93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386E93" w:rsidTr="00386E93">
        <w:tc>
          <w:tcPr>
            <w:tcW w:w="3511" w:type="dxa"/>
          </w:tcPr>
          <w:p w:rsidR="00386E93" w:rsidRDefault="00386E93">
            <w:pPr>
              <w:pStyle w:val="a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«Согласована»</w:t>
            </w:r>
            <w:r>
              <w:rPr>
                <w:sz w:val="24"/>
                <w:szCs w:val="24"/>
              </w:rPr>
              <w:br/>
              <w:t xml:space="preserve"> Руководитель МО</w:t>
            </w:r>
            <w:r>
              <w:rPr>
                <w:sz w:val="24"/>
                <w:szCs w:val="24"/>
              </w:rPr>
              <w:br/>
              <w:t>________(</w:t>
            </w:r>
            <w:proofErr w:type="spellStart"/>
            <w:r>
              <w:rPr>
                <w:sz w:val="24"/>
                <w:szCs w:val="24"/>
              </w:rPr>
              <w:t>Э.А.Довгаль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Принята решением 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педагогического совета 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28  августа 2025 г. № 1 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Рассмотрена на заседании МО  </w:t>
            </w:r>
          </w:p>
          <w:p w:rsidR="00386E93" w:rsidRDefault="00386E93">
            <w:pPr>
              <w:pStyle w:val="a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протокол </w:t>
            </w:r>
            <w:r>
              <w:rPr>
                <w:sz w:val="24"/>
                <w:szCs w:val="24"/>
              </w:rPr>
              <w:br/>
              <w:t>от 28  августа 2025 г. № 1</w:t>
            </w:r>
          </w:p>
        </w:tc>
        <w:tc>
          <w:tcPr>
            <w:tcW w:w="3118" w:type="dxa"/>
            <w:hideMark/>
          </w:tcPr>
          <w:p w:rsidR="00386E93" w:rsidRDefault="00386E93">
            <w:pPr>
              <w:pStyle w:val="a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«Согласована»</w:t>
            </w:r>
            <w:r>
              <w:rPr>
                <w:sz w:val="24"/>
                <w:szCs w:val="24"/>
              </w:rPr>
              <w:br/>
              <w:t>заместитель директора</w:t>
            </w:r>
            <w:r>
              <w:rPr>
                <w:sz w:val="24"/>
                <w:szCs w:val="24"/>
              </w:rPr>
              <w:br/>
              <w:t>_______ (О.Н. Персидская)</w:t>
            </w:r>
          </w:p>
        </w:tc>
        <w:tc>
          <w:tcPr>
            <w:tcW w:w="3261" w:type="dxa"/>
            <w:hideMark/>
          </w:tcPr>
          <w:p w:rsidR="00386E93" w:rsidRDefault="00386E93">
            <w:pPr>
              <w:pStyle w:val="a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Утверждено и введено </w:t>
            </w:r>
          </w:p>
          <w:p w:rsidR="00386E93" w:rsidRDefault="00386E93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  действие приказом</w:t>
            </w:r>
          </w:p>
          <w:p w:rsidR="00386E93" w:rsidRDefault="00386E93">
            <w:pPr>
              <w:pStyle w:val="a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от 28 августа   2025 г. № 312</w:t>
            </w:r>
          </w:p>
        </w:tc>
      </w:tr>
      <w:tr w:rsidR="00386E93" w:rsidTr="00386E93">
        <w:tc>
          <w:tcPr>
            <w:tcW w:w="3511" w:type="dxa"/>
          </w:tcPr>
          <w:p w:rsidR="00386E93" w:rsidRDefault="00386E93">
            <w:pPr>
              <w:pStyle w:val="aa"/>
              <w:tabs>
                <w:tab w:val="left" w:pos="284"/>
                <w:tab w:val="left" w:pos="426"/>
                <w:tab w:val="left" w:pos="6237"/>
              </w:tabs>
              <w:rPr>
                <w:rFonts w:eastAsia="Times New Roman"/>
              </w:rPr>
            </w:pPr>
          </w:p>
        </w:tc>
        <w:tc>
          <w:tcPr>
            <w:tcW w:w="3118" w:type="dxa"/>
          </w:tcPr>
          <w:p w:rsidR="00386E93" w:rsidRDefault="00386E93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386E93" w:rsidRDefault="00386E93">
            <w:pPr>
              <w:pStyle w:val="aa"/>
              <w:tabs>
                <w:tab w:val="left" w:pos="0"/>
                <w:tab w:val="left" w:pos="6237"/>
              </w:tabs>
              <w:rPr>
                <w:rFonts w:eastAsia="Times New Roman"/>
              </w:rPr>
            </w:pPr>
          </w:p>
        </w:tc>
      </w:tr>
      <w:tr w:rsidR="00386E93" w:rsidTr="00386E93">
        <w:tc>
          <w:tcPr>
            <w:tcW w:w="3511" w:type="dxa"/>
          </w:tcPr>
          <w:p w:rsidR="00386E93" w:rsidRDefault="00386E93">
            <w:pPr>
              <w:pStyle w:val="aa"/>
              <w:tabs>
                <w:tab w:val="left" w:pos="284"/>
                <w:tab w:val="left" w:pos="426"/>
                <w:tab w:val="left" w:pos="6237"/>
              </w:tabs>
              <w:rPr>
                <w:rFonts w:eastAsia="Times New Roman"/>
              </w:rPr>
            </w:pPr>
          </w:p>
        </w:tc>
        <w:tc>
          <w:tcPr>
            <w:tcW w:w="3118" w:type="dxa"/>
          </w:tcPr>
          <w:p w:rsidR="00386E93" w:rsidRDefault="00386E93">
            <w:pPr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386E93" w:rsidRDefault="00386E93">
            <w:pPr>
              <w:pStyle w:val="aa"/>
              <w:tabs>
                <w:tab w:val="left" w:pos="0"/>
                <w:tab w:val="left" w:pos="6237"/>
              </w:tabs>
              <w:rPr>
                <w:rFonts w:eastAsia="Times New Roman"/>
              </w:rPr>
            </w:pPr>
          </w:p>
        </w:tc>
      </w:tr>
    </w:tbl>
    <w:p w:rsidR="00386E93" w:rsidRDefault="00386E93" w:rsidP="00386E93">
      <w:pPr>
        <w:pStyle w:val="af"/>
        <w:rPr>
          <w:b/>
          <w:sz w:val="32"/>
          <w:szCs w:val="32"/>
          <w:lang w:eastAsia="en-US"/>
        </w:rPr>
      </w:pPr>
    </w:p>
    <w:p w:rsidR="00386E93" w:rsidRDefault="00386E93" w:rsidP="00386E93">
      <w:pPr>
        <w:pStyle w:val="af"/>
        <w:rPr>
          <w:b/>
          <w:sz w:val="32"/>
          <w:szCs w:val="32"/>
        </w:rPr>
      </w:pPr>
    </w:p>
    <w:p w:rsidR="00386E93" w:rsidRDefault="00386E93" w:rsidP="00386E93">
      <w:pPr>
        <w:pStyle w:val="af"/>
        <w:rPr>
          <w:b/>
          <w:sz w:val="32"/>
          <w:szCs w:val="32"/>
        </w:rPr>
      </w:pPr>
    </w:p>
    <w:p w:rsidR="00386E93" w:rsidRDefault="00386E93" w:rsidP="00386E93">
      <w:pPr>
        <w:pStyle w:val="af"/>
        <w:rPr>
          <w:b/>
          <w:sz w:val="32"/>
          <w:szCs w:val="32"/>
        </w:rPr>
      </w:pPr>
    </w:p>
    <w:p w:rsidR="00386E93" w:rsidRDefault="00386E93" w:rsidP="00386E93">
      <w:pPr>
        <w:pStyle w:val="af"/>
        <w:rPr>
          <w:b/>
          <w:sz w:val="32"/>
          <w:szCs w:val="32"/>
        </w:rPr>
      </w:pPr>
    </w:p>
    <w:p w:rsidR="00386E93" w:rsidRDefault="00386E93" w:rsidP="00386E93">
      <w:pPr>
        <w:pStyle w:val="af"/>
        <w:rPr>
          <w:b/>
          <w:sz w:val="32"/>
          <w:szCs w:val="32"/>
        </w:rPr>
      </w:pPr>
    </w:p>
    <w:p w:rsidR="00386E93" w:rsidRDefault="00386E93" w:rsidP="00386E93">
      <w:pPr>
        <w:pStyle w:val="a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Календарно-тематическое планирование                                                 </w:t>
      </w:r>
      <w:r>
        <w:rPr>
          <w:b/>
          <w:color w:val="00000A"/>
          <w:sz w:val="32"/>
          <w:szCs w:val="32"/>
        </w:rPr>
        <w:t>по внеурочной деятельности</w:t>
      </w:r>
    </w:p>
    <w:p w:rsidR="00386E93" w:rsidRDefault="00386E93" w:rsidP="00386E93">
      <w:pPr>
        <w:pStyle w:val="af"/>
        <w:jc w:val="center"/>
        <w:rPr>
          <w:b/>
          <w:color w:val="00000A"/>
          <w:sz w:val="32"/>
          <w:szCs w:val="32"/>
        </w:rPr>
      </w:pPr>
      <w:r>
        <w:rPr>
          <w:b/>
          <w:color w:val="00000A"/>
          <w:sz w:val="32"/>
          <w:szCs w:val="32"/>
        </w:rPr>
        <w:t>«</w:t>
      </w:r>
      <w:r>
        <w:rPr>
          <w:b/>
          <w:sz w:val="32"/>
          <w:szCs w:val="32"/>
        </w:rPr>
        <w:t>Правила здорового образа жизни»</w:t>
      </w:r>
    </w:p>
    <w:p w:rsidR="00386E93" w:rsidRDefault="00386E93" w:rsidP="00386E93">
      <w:pPr>
        <w:pStyle w:val="af"/>
        <w:jc w:val="center"/>
        <w:rPr>
          <w:b/>
          <w:sz w:val="32"/>
          <w:szCs w:val="32"/>
          <w:lang w:eastAsia="en-US"/>
        </w:rPr>
      </w:pPr>
      <w:r>
        <w:rPr>
          <w:b/>
          <w:color w:val="00000A"/>
          <w:sz w:val="32"/>
          <w:szCs w:val="32"/>
        </w:rPr>
        <w:t xml:space="preserve">для  4 «в» класса </w:t>
      </w:r>
    </w:p>
    <w:p w:rsidR="00386E93" w:rsidRDefault="00386E93" w:rsidP="00386E93">
      <w:pPr>
        <w:pStyle w:val="af"/>
        <w:jc w:val="center"/>
        <w:rPr>
          <w:b/>
          <w:color w:val="00000A"/>
          <w:sz w:val="32"/>
          <w:szCs w:val="32"/>
        </w:rPr>
      </w:pPr>
      <w:r>
        <w:rPr>
          <w:b/>
          <w:sz w:val="32"/>
          <w:szCs w:val="32"/>
        </w:rPr>
        <w:t>на 2025-2026 учебный год</w:t>
      </w:r>
    </w:p>
    <w:p w:rsidR="00386E93" w:rsidRDefault="00386E93" w:rsidP="00386E93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:rsidR="00386E93" w:rsidRDefault="00386E93" w:rsidP="00386E93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386E93" w:rsidRDefault="00386E93" w:rsidP="00386E93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386E93" w:rsidRDefault="00386E93" w:rsidP="00386E93">
      <w:pPr>
        <w:tabs>
          <w:tab w:val="left" w:pos="2190"/>
        </w:tabs>
        <w:spacing w:line="240" w:lineRule="auto"/>
        <w:rPr>
          <w:rFonts w:ascii="Times New Roman" w:hAnsi="Times New Roman"/>
          <w:b/>
          <w:sz w:val="32"/>
        </w:rPr>
      </w:pPr>
    </w:p>
    <w:p w:rsidR="00386E93" w:rsidRDefault="00386E93" w:rsidP="00386E93">
      <w:pPr>
        <w:pStyle w:val="af"/>
        <w:rPr>
          <w:sz w:val="28"/>
          <w:szCs w:val="28"/>
        </w:rPr>
      </w:pPr>
    </w:p>
    <w:p w:rsidR="00386E93" w:rsidRDefault="00386E93" w:rsidP="00386E93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Разработала: учитель </w:t>
      </w:r>
    </w:p>
    <w:p w:rsidR="00386E93" w:rsidRPr="00386E93" w:rsidRDefault="00386E93" w:rsidP="00386E93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</w:rPr>
        <w:t>Кобышева</w:t>
      </w:r>
      <w:proofErr w:type="spellEnd"/>
      <w:r>
        <w:rPr>
          <w:sz w:val="28"/>
          <w:szCs w:val="28"/>
        </w:rPr>
        <w:t xml:space="preserve"> Елена </w:t>
      </w:r>
      <w:proofErr w:type="spellStart"/>
      <w:r>
        <w:rPr>
          <w:sz w:val="28"/>
          <w:szCs w:val="28"/>
        </w:rPr>
        <w:t>Арсентьевна</w:t>
      </w:r>
      <w:proofErr w:type="spellEnd"/>
    </w:p>
    <w:p w:rsidR="00013F71" w:rsidRDefault="00013F71" w:rsidP="00013F7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6E93" w:rsidRDefault="00386E93" w:rsidP="00013F7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6E93" w:rsidRDefault="00386E93" w:rsidP="00013F7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4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258"/>
        <w:gridCol w:w="1133"/>
        <w:gridCol w:w="1409"/>
        <w:gridCol w:w="4089"/>
      </w:tblGrid>
      <w:tr w:rsidR="00F26AD7" w:rsidTr="005E4ACB">
        <w:trPr>
          <w:trHeight w:val="276"/>
          <w:tblHeader/>
          <w:jc w:val="center"/>
        </w:trPr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AD7" w:rsidRPr="00CE3C76" w:rsidRDefault="00F26AD7" w:rsidP="00325CFA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CE3C76">
              <w:rPr>
                <w:b/>
                <w:sz w:val="24"/>
                <w:szCs w:val="24"/>
              </w:rPr>
              <w:lastRenderedPageBreak/>
              <w:t>№</w:t>
            </w:r>
          </w:p>
          <w:p w:rsidR="00F26AD7" w:rsidRPr="00CE3C76" w:rsidRDefault="00F26AD7" w:rsidP="00325CFA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CE3C7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D7" w:rsidRPr="00CE3C76" w:rsidRDefault="00F26AD7" w:rsidP="00325CFA">
            <w:pPr>
              <w:pStyle w:val="af"/>
              <w:jc w:val="center"/>
              <w:rPr>
                <w:b/>
                <w:szCs w:val="24"/>
              </w:rPr>
            </w:pPr>
            <w:r w:rsidRPr="00CE3C76">
              <w:rPr>
                <w:b/>
                <w:szCs w:val="24"/>
              </w:rPr>
              <w:t>Темы</w:t>
            </w:r>
          </w:p>
          <w:p w:rsidR="00F26AD7" w:rsidRPr="00CE3C76" w:rsidRDefault="00F26AD7" w:rsidP="00325CFA">
            <w:pPr>
              <w:pStyle w:val="af"/>
              <w:jc w:val="center"/>
              <w:rPr>
                <w:b/>
                <w:szCs w:val="24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AD7" w:rsidRPr="00CE3C76" w:rsidRDefault="00F26AD7" w:rsidP="00325CFA">
            <w:pPr>
              <w:pStyle w:val="af"/>
              <w:jc w:val="center"/>
              <w:rPr>
                <w:b/>
                <w:szCs w:val="24"/>
              </w:rPr>
            </w:pPr>
            <w:r w:rsidRPr="00CE3C76">
              <w:rPr>
                <w:b/>
                <w:szCs w:val="24"/>
              </w:rPr>
              <w:t>Кол-во</w:t>
            </w:r>
          </w:p>
          <w:p w:rsidR="00F26AD7" w:rsidRPr="00CE3C76" w:rsidRDefault="00F26AD7" w:rsidP="00325CFA">
            <w:pPr>
              <w:pStyle w:val="af"/>
              <w:jc w:val="center"/>
              <w:rPr>
                <w:b/>
                <w:szCs w:val="24"/>
              </w:rPr>
            </w:pPr>
            <w:r w:rsidRPr="00CE3C76">
              <w:rPr>
                <w:b/>
                <w:szCs w:val="24"/>
              </w:rPr>
              <w:t>часов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D7" w:rsidRPr="00CE3C76" w:rsidRDefault="00F26AD7" w:rsidP="00325CFA">
            <w:pPr>
              <w:pStyle w:val="af"/>
              <w:jc w:val="center"/>
              <w:rPr>
                <w:b/>
                <w:szCs w:val="24"/>
              </w:rPr>
            </w:pPr>
            <w:r w:rsidRPr="00CE3C76">
              <w:rPr>
                <w:b/>
                <w:szCs w:val="24"/>
              </w:rPr>
              <w:t>Дата</w:t>
            </w:r>
          </w:p>
          <w:p w:rsidR="00F26AD7" w:rsidRPr="00CE3C76" w:rsidRDefault="00F26AD7" w:rsidP="00325CFA">
            <w:pPr>
              <w:pStyle w:val="af"/>
              <w:jc w:val="center"/>
              <w:rPr>
                <w:b/>
                <w:szCs w:val="24"/>
              </w:rPr>
            </w:pPr>
          </w:p>
        </w:tc>
        <w:tc>
          <w:tcPr>
            <w:tcW w:w="19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AD7" w:rsidRPr="00CE3C76" w:rsidRDefault="00F26AD7" w:rsidP="00325CFA">
            <w:pPr>
              <w:pStyle w:val="af"/>
              <w:jc w:val="center"/>
              <w:rPr>
                <w:b/>
                <w:szCs w:val="24"/>
              </w:rPr>
            </w:pPr>
            <w:r w:rsidRPr="00CE3C76">
              <w:rPr>
                <w:b/>
                <w:szCs w:val="24"/>
              </w:rPr>
              <w:t>Виды деятельности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 xml:space="preserve">Правила поведения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sz w:val="27"/>
                <w:szCs w:val="27"/>
              </w:rPr>
              <w:t>в школе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04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.09.25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Моделирование ситуаций. Поведение на уроке и на перемене. Культура общения со сверстниками и учителем.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sz w:val="27"/>
                <w:szCs w:val="27"/>
              </w:rPr>
              <w:t>Что такое здоровье?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.09.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Понятие «Здоровье».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Экскурсия в медицинский кабинет: измерение веса и роста.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3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Как</w:t>
            </w:r>
            <w:r w:rsidR="00BB5F8B">
              <w:rPr>
                <w:sz w:val="27"/>
                <w:szCs w:val="27"/>
              </w:rPr>
              <w:t xml:space="preserve"> </w:t>
            </w:r>
            <w:r w:rsidRPr="00BB5F8B">
              <w:rPr>
                <w:sz w:val="27"/>
                <w:szCs w:val="27"/>
              </w:rPr>
              <w:t xml:space="preserve"> не</w:t>
            </w:r>
            <w:r w:rsidR="00BB5F8B">
              <w:rPr>
                <w:sz w:val="27"/>
                <w:szCs w:val="27"/>
              </w:rPr>
              <w:t xml:space="preserve"> </w:t>
            </w:r>
            <w:r w:rsidRPr="00BB5F8B">
              <w:rPr>
                <w:sz w:val="27"/>
                <w:szCs w:val="27"/>
              </w:rPr>
              <w:t xml:space="preserve"> стать  </w:t>
            </w:r>
          </w:p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рабом табака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.09.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>Что разрушает наше здоровье? «Конкурс знатоков здоровья». Выведение формулы здоровья.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4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Правила  безопасности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.09.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Правила безопасного поведения в школе, на улице, дома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5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rFonts w:eastAsia="Calibri"/>
                <w:b/>
                <w:sz w:val="27"/>
                <w:szCs w:val="27"/>
                <w:lang w:eastAsia="en-US"/>
              </w:rPr>
            </w:pPr>
            <w:r w:rsidRPr="00BB5F8B">
              <w:rPr>
                <w:sz w:val="27"/>
                <w:szCs w:val="27"/>
              </w:rPr>
              <w:t>Чувства и поступки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02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.10.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Игра «Назови на первую  букву  имени свои положительные качества».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Взаимосвязь чувств и поступков. Рисунок  «Что я чувствую».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6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76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Если хочешь быть</w:t>
            </w:r>
          </w:p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 xml:space="preserve"> здоров – закаляйся!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09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.10.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Правила сохранения и укрепления здоровья.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Природные факторы оздоровления: солнце, воздух, вода.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7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rFonts w:eastAsia="Calibri"/>
                <w:b/>
                <w:sz w:val="27"/>
                <w:szCs w:val="27"/>
                <w:lang w:eastAsia="en-US"/>
              </w:rPr>
            </w:pPr>
            <w:r w:rsidRPr="00BB5F8B">
              <w:rPr>
                <w:sz w:val="27"/>
                <w:szCs w:val="27"/>
              </w:rPr>
              <w:t>Что такое эмоции?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.10.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Практикум: мимика радости, грусти, удивления.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Просмотр семейных фотографий, определения эмоционального состояния членов семьи.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8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 xml:space="preserve">Утром вечером и днем – осторожен будь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sz w:val="27"/>
                <w:szCs w:val="27"/>
              </w:rPr>
              <w:t>с огнем!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.10.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Правила безопасного поведения дома.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Рассматривание и анализ предупреждающих иллюстраций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об огне.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9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Принимаю решение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06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.11.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Правила поведения.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Игра: «Сделай выбор».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Беседа – игра «Что я знаю о себе»?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10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Скажем простуде: «Нет»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.11.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Причины простудных заболеваний. Профилактика.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Памятка здорового человека.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Участие в акции «Мы против СПИДа»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.12.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Чтение сказки «Мечта </w:t>
            </w:r>
            <w:proofErr w:type="spellStart"/>
            <w:r w:rsidRPr="00BB5F8B">
              <w:rPr>
                <w:rFonts w:eastAsia="Calibri"/>
                <w:sz w:val="24"/>
                <w:szCs w:val="24"/>
                <w:lang w:eastAsia="en-US"/>
              </w:rPr>
              <w:t>Вич</w:t>
            </w:r>
            <w:proofErr w:type="spellEnd"/>
            <w:r w:rsidRPr="00BB5F8B">
              <w:rPr>
                <w:rFonts w:eastAsia="Calibri"/>
                <w:sz w:val="24"/>
                <w:szCs w:val="24"/>
                <w:lang w:eastAsia="en-US"/>
              </w:rPr>
              <w:t>», обсуждение содержания.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Просмотр презентации. 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bCs/>
                <w:sz w:val="27"/>
                <w:szCs w:val="27"/>
              </w:rPr>
              <w:t>Игра «Волшебный стул».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27.11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bCs/>
                <w:sz w:val="24"/>
                <w:szCs w:val="24"/>
              </w:rPr>
              <w:t>Чтение сказки «В одной сказочной стране три мальчика хотели быть волшебниками». Беседа.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13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Как сказать «НЕТ»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04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.12.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bCs/>
                <w:sz w:val="24"/>
                <w:szCs w:val="24"/>
              </w:rPr>
              <w:t>Игра «Зеркало и обезьяна». Моделирование ситуации отказа.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14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sz w:val="27"/>
                <w:szCs w:val="27"/>
              </w:rPr>
              <w:t>Береги свое здоровье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.12.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Игра «Правильное питание». </w:t>
            </w:r>
          </w:p>
          <w:p w:rsidR="001A4300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Беседа о личной гигиене. </w:t>
            </w:r>
          </w:p>
          <w:p w:rsidR="00F26AD7" w:rsidRPr="00F26AD7" w:rsidRDefault="00F26AD7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>Загадки о предметах гигиены.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Правила безопасности Нового года»!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.12.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Правила поведения возле новогодней ёлки.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Правила праздничного питания.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Правила ОБЖ возле городской новогодней ёлки, на дороге, дома.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16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  <w:highlight w:val="yellow"/>
              </w:rPr>
            </w:pPr>
            <w:r w:rsidRPr="00BB5F8B">
              <w:rPr>
                <w:sz w:val="27"/>
                <w:szCs w:val="27"/>
              </w:rPr>
              <w:t>«Дорожные приключения»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.12.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Правила дорожного движения. Дорожные знаки. </w:t>
            </w:r>
            <w:r w:rsidR="00BB5F8B" w:rsidRPr="00BB5F8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B5F8B">
              <w:rPr>
                <w:rFonts w:eastAsia="Calibri"/>
                <w:sz w:val="24"/>
                <w:szCs w:val="24"/>
                <w:lang w:eastAsia="en-US"/>
              </w:rPr>
              <w:t>Квест</w:t>
            </w:r>
            <w:proofErr w:type="spellEnd"/>
            <w:r w:rsidRPr="00BB5F8B">
              <w:rPr>
                <w:rFonts w:eastAsia="Calibri"/>
                <w:sz w:val="24"/>
                <w:szCs w:val="24"/>
                <w:lang w:eastAsia="en-US"/>
              </w:rPr>
              <w:t>-игра «Дорожная история»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17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  <w:highlight w:val="yellow"/>
              </w:rPr>
            </w:pPr>
            <w:r w:rsidRPr="00BB5F8B">
              <w:rPr>
                <w:sz w:val="27"/>
                <w:szCs w:val="27"/>
              </w:rPr>
              <w:t>Мальчишки и девчонки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.01.26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bCs/>
                <w:sz w:val="24"/>
                <w:szCs w:val="24"/>
              </w:rPr>
            </w:pPr>
            <w:r w:rsidRPr="00BB5F8B">
              <w:rPr>
                <w:bCs/>
                <w:sz w:val="24"/>
                <w:szCs w:val="24"/>
              </w:rPr>
              <w:t xml:space="preserve">Отличие мальчишек от девчонок (черты характера, увлечения).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sz w:val="24"/>
                <w:szCs w:val="24"/>
              </w:rPr>
              <w:t>Стихотворение Э. Успенского «Если был бы я девчонкой...».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18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76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Скажем «НЕТ»</w:t>
            </w:r>
          </w:p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 xml:space="preserve"> вредным привычкам!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22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.01.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Беседа по стихотворению А. </w:t>
            </w:r>
            <w:proofErr w:type="spellStart"/>
            <w:r w:rsidRPr="00BB5F8B">
              <w:rPr>
                <w:sz w:val="24"/>
                <w:szCs w:val="24"/>
              </w:rPr>
              <w:t>Костецкого</w:t>
            </w:r>
            <w:proofErr w:type="spellEnd"/>
            <w:r w:rsidRPr="00BB5F8B">
              <w:rPr>
                <w:sz w:val="24"/>
                <w:szCs w:val="24"/>
              </w:rPr>
              <w:t xml:space="preserve"> «Я все люб</w:t>
            </w:r>
            <w:r w:rsidRPr="00BB5F8B">
              <w:rPr>
                <w:sz w:val="24"/>
                <w:szCs w:val="24"/>
              </w:rPr>
              <w:softHyphen/>
              <w:t xml:space="preserve">лю, что </w:t>
            </w:r>
          </w:p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>есть на свете...».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19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sz w:val="27"/>
                <w:szCs w:val="27"/>
              </w:rPr>
              <w:t>Профилактика гриппа и простудных заболеваний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29.01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Грипп-это…</w:t>
            </w:r>
            <w:r w:rsidR="00BB5F8B" w:rsidRPr="00BB5F8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Симптомы гриппа.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Практикум «Мытье рук».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20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Путешествие в страну правил дорожного движения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05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.02.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Правила дорожного движения.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Дорожные знаки.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Поведение на дорожном переходе, остановке, обочине дороги. </w:t>
            </w:r>
          </w:p>
          <w:p w:rsidR="00CE3C76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Дидактическая игра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 «На перекрёстке»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Вредные привычки – вред здоровью.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12.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02.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Каждый </w:t>
            </w:r>
            <w:r w:rsidRPr="00BB5F8B">
              <w:rPr>
                <w:b/>
                <w:bCs/>
                <w:sz w:val="24"/>
                <w:szCs w:val="24"/>
              </w:rPr>
              <w:t>–</w:t>
            </w:r>
            <w:r w:rsidRPr="00BB5F8B">
              <w:rPr>
                <w:sz w:val="24"/>
                <w:szCs w:val="24"/>
              </w:rPr>
              <w:t xml:space="preserve"> хозяин своей жизни и здоровья. Вредные привычки </w:t>
            </w:r>
            <w:r w:rsidR="00BB5F8B" w:rsidRPr="00BB5F8B">
              <w:rPr>
                <w:sz w:val="24"/>
                <w:szCs w:val="24"/>
              </w:rPr>
              <w:t xml:space="preserve"> </w:t>
            </w:r>
            <w:r w:rsidRPr="00BB5F8B">
              <w:rPr>
                <w:sz w:val="24"/>
                <w:szCs w:val="24"/>
              </w:rPr>
              <w:t>(неправильное питание, одежда не по погоде, пренебрежение спортом) и их последствия.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8B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Вредные привычки – вред здоровью.</w:t>
            </w:r>
          </w:p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(повторение)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CE3C76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19</w:t>
            </w:r>
            <w:r w:rsidR="00BB5F8B">
              <w:rPr>
                <w:rFonts w:ascii="Times New Roman" w:hAnsi="Times New Roman"/>
                <w:sz w:val="27"/>
                <w:szCs w:val="27"/>
              </w:rPr>
              <w:t>.02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BB5F8B" w:rsidP="00BB5F8B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Каждый </w:t>
            </w:r>
            <w:r w:rsidRPr="00BB5F8B">
              <w:rPr>
                <w:b/>
                <w:bCs/>
                <w:sz w:val="24"/>
                <w:szCs w:val="24"/>
              </w:rPr>
              <w:t>–</w:t>
            </w:r>
            <w:r w:rsidRPr="00BB5F8B">
              <w:rPr>
                <w:sz w:val="24"/>
                <w:szCs w:val="24"/>
              </w:rPr>
              <w:t xml:space="preserve"> хозяин своей жизни и здоровья. Вредные привычки (неправильное питание, одежда не по погоде, пренебрежение спортом) и их последствия.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23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  <w:shd w:val="clear" w:color="auto" w:fill="FFFFFF"/>
              </w:rPr>
              <w:t xml:space="preserve">ОБЖ: правила безопасного поведения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CE3C76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26.02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>Правила безопасного поведения на прогулке, дома, в лесу.</w:t>
            </w:r>
          </w:p>
          <w:p w:rsid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Правила оказания первой медицинской помощи (царапина, кровотечение из носа, </w:t>
            </w:r>
            <w:proofErr w:type="spellStart"/>
            <w:r w:rsidRPr="00BB5F8B">
              <w:rPr>
                <w:sz w:val="24"/>
                <w:szCs w:val="24"/>
              </w:rPr>
              <w:t>мусоринка</w:t>
            </w:r>
            <w:proofErr w:type="spellEnd"/>
          </w:p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 в глазу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24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sz w:val="27"/>
                <w:szCs w:val="27"/>
              </w:rPr>
              <w:t>Что такое: «Дружба»?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CE3C76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05</w:t>
            </w:r>
            <w:r w:rsidR="00BB5F8B">
              <w:rPr>
                <w:rFonts w:ascii="Times New Roman" w:hAnsi="Times New Roman"/>
                <w:sz w:val="27"/>
                <w:szCs w:val="27"/>
              </w:rPr>
              <w:t>.03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Беседа о дружеских отношениях. </w:t>
            </w:r>
          </w:p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>Слушание песенки «Красота, красота! Мы везем с собой кота».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sz w:val="24"/>
                <w:szCs w:val="24"/>
              </w:rPr>
              <w:t xml:space="preserve">Совместные игры с мячом. 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25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 xml:space="preserve">Акция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7"/>
                <w:szCs w:val="27"/>
                <w:lang w:eastAsia="en-US"/>
              </w:rPr>
            </w:pPr>
            <w:r w:rsidRPr="00BB5F8B">
              <w:rPr>
                <w:sz w:val="27"/>
                <w:szCs w:val="27"/>
              </w:rPr>
              <w:t>«Берегите первоцветы»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CE3C76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.03.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Беседа о необходимости сберечь первые весенние </w:t>
            </w:r>
            <w:proofErr w:type="spellStart"/>
            <w:r w:rsidRPr="00BB5F8B">
              <w:rPr>
                <w:sz w:val="24"/>
                <w:szCs w:val="24"/>
              </w:rPr>
              <w:t>цветы.Рисование</w:t>
            </w:r>
            <w:proofErr w:type="spellEnd"/>
            <w:r w:rsidRPr="00BB5F8B">
              <w:rPr>
                <w:sz w:val="24"/>
                <w:szCs w:val="24"/>
              </w:rPr>
              <w:t xml:space="preserve"> и распространение листовок.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BB5F8B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26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«Как полопаешь – так и потопаешь»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CE3C76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19</w:t>
            </w:r>
            <w:r w:rsidR="00BB5F8B">
              <w:rPr>
                <w:rFonts w:ascii="Times New Roman" w:hAnsi="Times New Roman"/>
                <w:sz w:val="27"/>
                <w:szCs w:val="27"/>
              </w:rPr>
              <w:t>.03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Здоровое питание – залог здоровья.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sz w:val="24"/>
                <w:szCs w:val="24"/>
              </w:rPr>
              <w:t>Полезные и в</w:t>
            </w: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редные продукты.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Игра «Кулинарный поединок».</w:t>
            </w:r>
          </w:p>
        </w:tc>
      </w:tr>
      <w:tr w:rsidR="00BB5F8B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8B" w:rsidRPr="00CE3C76" w:rsidRDefault="00BB5F8B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8B" w:rsidRPr="00BB5F8B" w:rsidRDefault="00BB5F8B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«Как полопаешь – так и потопаешь»</w:t>
            </w:r>
            <w:r>
              <w:rPr>
                <w:sz w:val="27"/>
                <w:szCs w:val="27"/>
              </w:rPr>
              <w:t>(повторение)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8B" w:rsidRPr="00BB5F8B" w:rsidRDefault="00BB5F8B" w:rsidP="00614863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8B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26.03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8B" w:rsidRPr="00BB5F8B" w:rsidRDefault="00BB5F8B" w:rsidP="00BB5F8B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Здоровое питание – залог здоровья. </w:t>
            </w:r>
          </w:p>
          <w:p w:rsidR="00BB5F8B" w:rsidRPr="00BB5F8B" w:rsidRDefault="00BB5F8B" w:rsidP="00BB5F8B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sz w:val="24"/>
                <w:szCs w:val="24"/>
              </w:rPr>
              <w:t>Полезные и в</w:t>
            </w: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редные продукты. </w:t>
            </w:r>
          </w:p>
          <w:p w:rsidR="00BB5F8B" w:rsidRPr="00BB5F8B" w:rsidRDefault="00BB5F8B" w:rsidP="00BB5F8B">
            <w:pPr>
              <w:pStyle w:val="af"/>
              <w:rPr>
                <w:sz w:val="24"/>
                <w:szCs w:val="24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Игра «Кулинарный поединок».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28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Я иду по улице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09.04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Опасности на улице.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Моделирование ситуаций.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Выход из сложившихся ситуаций.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Дидактическая игра «Найди ответ»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29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Один дома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.04.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Беседа. «Безопасность-это…».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Просмотр презентации. 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30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Опасности леса.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.04.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Правила поведения в лесу.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Как уберечься от клеща. 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31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 xml:space="preserve">Я здоровье берегу </w:t>
            </w:r>
            <w:r w:rsidRPr="00BB5F8B">
              <w:rPr>
                <w:b/>
                <w:bCs/>
                <w:sz w:val="27"/>
                <w:szCs w:val="27"/>
              </w:rPr>
              <w:t>–</w:t>
            </w:r>
            <w:r w:rsidRPr="00BB5F8B">
              <w:rPr>
                <w:sz w:val="27"/>
                <w:szCs w:val="27"/>
              </w:rPr>
              <w:t xml:space="preserve"> </w:t>
            </w:r>
          </w:p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сам себе я помогу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.04.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Правила личной гигиены.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Просмотр презентации 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 xml:space="preserve">«В гостях у </w:t>
            </w:r>
            <w:proofErr w:type="spellStart"/>
            <w:r w:rsidRPr="00BB5F8B">
              <w:rPr>
                <w:rFonts w:eastAsia="Calibri"/>
                <w:sz w:val="24"/>
                <w:szCs w:val="24"/>
                <w:lang w:eastAsia="en-US"/>
              </w:rPr>
              <w:t>Мойдодыра</w:t>
            </w:r>
            <w:proofErr w:type="spellEnd"/>
            <w:r w:rsidRPr="00BB5F8B">
              <w:rPr>
                <w:rFonts w:eastAsia="Calibri"/>
                <w:sz w:val="24"/>
                <w:szCs w:val="24"/>
                <w:lang w:eastAsia="en-US"/>
              </w:rPr>
              <w:t>».</w:t>
            </w:r>
          </w:p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Инсценировка отрывка из сказки К.И. Чуковского «</w:t>
            </w:r>
            <w:proofErr w:type="spellStart"/>
            <w:r w:rsidRPr="00BB5F8B">
              <w:rPr>
                <w:rFonts w:eastAsia="Calibri"/>
                <w:sz w:val="24"/>
                <w:szCs w:val="24"/>
                <w:lang w:eastAsia="en-US"/>
              </w:rPr>
              <w:t>Мойдодыр</w:t>
            </w:r>
            <w:proofErr w:type="spellEnd"/>
            <w:r w:rsidRPr="00BB5F8B">
              <w:rPr>
                <w:rFonts w:eastAsia="Calibri"/>
                <w:sz w:val="24"/>
                <w:szCs w:val="24"/>
                <w:lang w:eastAsia="en-US"/>
              </w:rPr>
              <w:t>».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Сравнение показателей роста и веса у каждого ребенка.</w:t>
            </w:r>
          </w:p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Анализ изменений.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32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Чтоб лето было весёлым!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06.05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pStyle w:val="af"/>
              <w:rPr>
                <w:rFonts w:eastAsia="Calibri"/>
                <w:sz w:val="24"/>
                <w:szCs w:val="24"/>
                <w:lang w:eastAsia="en-US"/>
              </w:rPr>
            </w:pPr>
            <w:r w:rsidRPr="00BB5F8B">
              <w:rPr>
                <w:rFonts w:eastAsia="Calibri"/>
                <w:sz w:val="24"/>
                <w:szCs w:val="24"/>
                <w:lang w:eastAsia="en-US"/>
              </w:rPr>
              <w:t>Инструктаж по ПДД, ОБЖ, пожарной безопасности, технике безопасности в парке, в лесу, на детской площадке.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33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Виртуальная экскурсия «Мой безопасный мир»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.05.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Сюжетно-ролевая игра. </w:t>
            </w:r>
          </w:p>
          <w:p w:rsidR="001A4300" w:rsidRPr="00BB5F8B" w:rsidRDefault="001A4300" w:rsidP="00614863">
            <w:pPr>
              <w:pStyle w:val="af"/>
              <w:rPr>
                <w:sz w:val="24"/>
                <w:szCs w:val="24"/>
              </w:rPr>
            </w:pPr>
            <w:r w:rsidRPr="00BB5F8B">
              <w:rPr>
                <w:sz w:val="24"/>
                <w:szCs w:val="24"/>
              </w:rPr>
              <w:t xml:space="preserve">Мониторинг полученных знаний. </w:t>
            </w:r>
          </w:p>
        </w:tc>
      </w:tr>
      <w:tr w:rsidR="001A4300" w:rsidRPr="00BB5F8B" w:rsidTr="00F26AD7">
        <w:trPr>
          <w:trHeight w:val="2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00" w:rsidRPr="00CE3C76" w:rsidRDefault="001A4300" w:rsidP="00614863">
            <w:pPr>
              <w:pStyle w:val="af"/>
              <w:rPr>
                <w:sz w:val="24"/>
                <w:szCs w:val="24"/>
              </w:rPr>
            </w:pPr>
            <w:r w:rsidRPr="00CE3C76">
              <w:rPr>
                <w:sz w:val="24"/>
                <w:szCs w:val="24"/>
              </w:rPr>
              <w:t>34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00" w:rsidRPr="00BB5F8B" w:rsidRDefault="001A4300" w:rsidP="00614863">
            <w:pPr>
              <w:pStyle w:val="af"/>
              <w:rPr>
                <w:sz w:val="27"/>
                <w:szCs w:val="27"/>
              </w:rPr>
            </w:pPr>
            <w:r w:rsidRPr="00BB5F8B">
              <w:rPr>
                <w:sz w:val="27"/>
                <w:szCs w:val="27"/>
              </w:rPr>
              <w:t>Повторение пройденного материала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1A4300" w:rsidP="00614863">
            <w:pPr>
              <w:jc w:val="center"/>
              <w:rPr>
                <w:sz w:val="27"/>
                <w:szCs w:val="27"/>
              </w:rPr>
            </w:pPr>
            <w:r w:rsidRPr="00BB5F8B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0" w:rsidRPr="00BB5F8B" w:rsidRDefault="00BB5F8B" w:rsidP="001A430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</w:t>
            </w:r>
            <w:r w:rsidR="001A4300" w:rsidRPr="00BB5F8B">
              <w:rPr>
                <w:rFonts w:ascii="Times New Roman" w:hAnsi="Times New Roman"/>
                <w:sz w:val="27"/>
                <w:szCs w:val="27"/>
              </w:rPr>
              <w:t>.05.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300" w:rsidRPr="00BB5F8B" w:rsidRDefault="001A4300" w:rsidP="00614863">
            <w:pPr>
              <w:pStyle w:val="af"/>
              <w:rPr>
                <w:b/>
                <w:sz w:val="27"/>
                <w:szCs w:val="27"/>
              </w:rPr>
            </w:pPr>
          </w:p>
        </w:tc>
      </w:tr>
    </w:tbl>
    <w:p w:rsidR="00013F71" w:rsidRPr="00BB5F8B" w:rsidRDefault="00013F71" w:rsidP="00614863">
      <w:pPr>
        <w:pStyle w:val="af"/>
        <w:rPr>
          <w:sz w:val="27"/>
          <w:szCs w:val="27"/>
          <w:lang w:eastAsia="en-US"/>
        </w:rPr>
      </w:pPr>
    </w:p>
    <w:p w:rsidR="00013F71" w:rsidRPr="00614863" w:rsidRDefault="00013F71" w:rsidP="00614863">
      <w:pPr>
        <w:pStyle w:val="af"/>
        <w:rPr>
          <w:sz w:val="28"/>
          <w:szCs w:val="28"/>
          <w:lang w:eastAsia="en-US"/>
        </w:rPr>
      </w:pPr>
    </w:p>
    <w:p w:rsidR="00013F71" w:rsidRPr="00614863" w:rsidRDefault="00013F71" w:rsidP="00614863">
      <w:pPr>
        <w:pStyle w:val="af"/>
        <w:rPr>
          <w:sz w:val="28"/>
          <w:szCs w:val="28"/>
          <w:lang w:eastAsia="en-US"/>
        </w:rPr>
      </w:pPr>
    </w:p>
    <w:p w:rsidR="00013F71" w:rsidRPr="00614863" w:rsidRDefault="00013F71" w:rsidP="00614863">
      <w:pPr>
        <w:pStyle w:val="af"/>
        <w:rPr>
          <w:sz w:val="28"/>
          <w:szCs w:val="28"/>
          <w:lang w:eastAsia="en-US"/>
        </w:rPr>
      </w:pPr>
    </w:p>
    <w:p w:rsidR="00013F71" w:rsidRPr="00614863" w:rsidRDefault="00013F71" w:rsidP="00614863">
      <w:pPr>
        <w:pStyle w:val="af"/>
        <w:rPr>
          <w:sz w:val="28"/>
          <w:szCs w:val="28"/>
          <w:lang w:eastAsia="en-US"/>
        </w:rPr>
      </w:pPr>
    </w:p>
    <w:p w:rsidR="00013F71" w:rsidRPr="00614863" w:rsidRDefault="00013F71" w:rsidP="00614863">
      <w:pPr>
        <w:pStyle w:val="af"/>
        <w:rPr>
          <w:sz w:val="28"/>
          <w:szCs w:val="28"/>
          <w:lang w:eastAsia="en-US"/>
        </w:rPr>
      </w:pPr>
    </w:p>
    <w:p w:rsidR="00013F71" w:rsidRPr="00614863" w:rsidRDefault="00013F71" w:rsidP="00614863">
      <w:pPr>
        <w:pStyle w:val="af"/>
        <w:rPr>
          <w:sz w:val="28"/>
          <w:szCs w:val="28"/>
          <w:lang w:eastAsia="en-US"/>
        </w:rPr>
      </w:pPr>
    </w:p>
    <w:p w:rsidR="00013F71" w:rsidRPr="00614863" w:rsidRDefault="00013F71" w:rsidP="00614863">
      <w:pPr>
        <w:pStyle w:val="af"/>
        <w:rPr>
          <w:sz w:val="28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013F71" w:rsidRDefault="00013F71" w:rsidP="00614863">
      <w:pPr>
        <w:spacing w:after="0" w:line="240" w:lineRule="auto"/>
        <w:rPr>
          <w:rFonts w:ascii="Times New Roman" w:hAnsi="Times New Roman"/>
          <w:sz w:val="24"/>
          <w:szCs w:val="28"/>
          <w:lang w:eastAsia="en-US"/>
        </w:rPr>
      </w:pPr>
    </w:p>
    <w:p w:rsidR="009A00C8" w:rsidRDefault="009A00C8" w:rsidP="00614863"/>
    <w:sectPr w:rsidR="009A00C8" w:rsidSect="00386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singleLevel"/>
    <w:tmpl w:val="8DAEF85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/>
      </w:rPr>
    </w:lvl>
  </w:abstractNum>
  <w:abstractNum w:abstractNumId="2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B310993"/>
    <w:multiLevelType w:val="hybridMultilevel"/>
    <w:tmpl w:val="FCC4B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45AFC"/>
    <w:multiLevelType w:val="hybridMultilevel"/>
    <w:tmpl w:val="93BC2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0E5011"/>
    <w:multiLevelType w:val="hybridMultilevel"/>
    <w:tmpl w:val="8C4A8EDE"/>
    <w:lvl w:ilvl="0" w:tplc="6CF6AC2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C66074"/>
    <w:multiLevelType w:val="hybridMultilevel"/>
    <w:tmpl w:val="3E686A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BD5634"/>
    <w:multiLevelType w:val="hybridMultilevel"/>
    <w:tmpl w:val="B972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294EFC"/>
    <w:multiLevelType w:val="hybridMultilevel"/>
    <w:tmpl w:val="AD9A58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3F71"/>
    <w:rsid w:val="000002DB"/>
    <w:rsid w:val="00003765"/>
    <w:rsid w:val="00004369"/>
    <w:rsid w:val="000100B7"/>
    <w:rsid w:val="00012683"/>
    <w:rsid w:val="00013F71"/>
    <w:rsid w:val="00013FA0"/>
    <w:rsid w:val="000153F8"/>
    <w:rsid w:val="00017FD7"/>
    <w:rsid w:val="0002314B"/>
    <w:rsid w:val="00033082"/>
    <w:rsid w:val="000336E8"/>
    <w:rsid w:val="00045787"/>
    <w:rsid w:val="00051E17"/>
    <w:rsid w:val="00054561"/>
    <w:rsid w:val="0005697F"/>
    <w:rsid w:val="0005767E"/>
    <w:rsid w:val="00060F69"/>
    <w:rsid w:val="00062FD9"/>
    <w:rsid w:val="000632D3"/>
    <w:rsid w:val="00064F96"/>
    <w:rsid w:val="00072BBB"/>
    <w:rsid w:val="00074197"/>
    <w:rsid w:val="000756F6"/>
    <w:rsid w:val="0008064B"/>
    <w:rsid w:val="000812E1"/>
    <w:rsid w:val="00081FC7"/>
    <w:rsid w:val="00085612"/>
    <w:rsid w:val="00092E06"/>
    <w:rsid w:val="0009477E"/>
    <w:rsid w:val="000A5B6F"/>
    <w:rsid w:val="000B65C3"/>
    <w:rsid w:val="000B76F5"/>
    <w:rsid w:val="000B78F8"/>
    <w:rsid w:val="000B7CA8"/>
    <w:rsid w:val="000C0D35"/>
    <w:rsid w:val="000C1D26"/>
    <w:rsid w:val="000C38D0"/>
    <w:rsid w:val="000C7DE0"/>
    <w:rsid w:val="000D0286"/>
    <w:rsid w:val="000D5423"/>
    <w:rsid w:val="000E178B"/>
    <w:rsid w:val="000E4F9E"/>
    <w:rsid w:val="000F4B41"/>
    <w:rsid w:val="0010013E"/>
    <w:rsid w:val="00103256"/>
    <w:rsid w:val="00110D90"/>
    <w:rsid w:val="00114E6F"/>
    <w:rsid w:val="001152C7"/>
    <w:rsid w:val="001351C4"/>
    <w:rsid w:val="00153C9A"/>
    <w:rsid w:val="001704D9"/>
    <w:rsid w:val="0018005B"/>
    <w:rsid w:val="00180FFC"/>
    <w:rsid w:val="00182502"/>
    <w:rsid w:val="00192B41"/>
    <w:rsid w:val="001A1A98"/>
    <w:rsid w:val="001A3498"/>
    <w:rsid w:val="001A4300"/>
    <w:rsid w:val="001A6913"/>
    <w:rsid w:val="001B68F0"/>
    <w:rsid w:val="001C1DCC"/>
    <w:rsid w:val="001C58C5"/>
    <w:rsid w:val="001C6815"/>
    <w:rsid w:val="001D09A1"/>
    <w:rsid w:val="001D123B"/>
    <w:rsid w:val="001D5D8C"/>
    <w:rsid w:val="001E3DCE"/>
    <w:rsid w:val="001F010C"/>
    <w:rsid w:val="001F1B83"/>
    <w:rsid w:val="001F1CFA"/>
    <w:rsid w:val="001F5DED"/>
    <w:rsid w:val="002020E0"/>
    <w:rsid w:val="0020369A"/>
    <w:rsid w:val="0020760A"/>
    <w:rsid w:val="00210F2E"/>
    <w:rsid w:val="00211345"/>
    <w:rsid w:val="00230813"/>
    <w:rsid w:val="002331A5"/>
    <w:rsid w:val="00233D3A"/>
    <w:rsid w:val="00235C10"/>
    <w:rsid w:val="00247BAE"/>
    <w:rsid w:val="0025171F"/>
    <w:rsid w:val="00255BC1"/>
    <w:rsid w:val="00256740"/>
    <w:rsid w:val="002653A6"/>
    <w:rsid w:val="00265DF1"/>
    <w:rsid w:val="00266822"/>
    <w:rsid w:val="002706D3"/>
    <w:rsid w:val="00271A0E"/>
    <w:rsid w:val="0027363F"/>
    <w:rsid w:val="002740C7"/>
    <w:rsid w:val="00275E6F"/>
    <w:rsid w:val="00276654"/>
    <w:rsid w:val="00280C3B"/>
    <w:rsid w:val="00281F00"/>
    <w:rsid w:val="002823F9"/>
    <w:rsid w:val="00282A03"/>
    <w:rsid w:val="00283555"/>
    <w:rsid w:val="00283F1E"/>
    <w:rsid w:val="00284C81"/>
    <w:rsid w:val="00285364"/>
    <w:rsid w:val="00294F2E"/>
    <w:rsid w:val="002A614A"/>
    <w:rsid w:val="002B1F53"/>
    <w:rsid w:val="002B4950"/>
    <w:rsid w:val="002C042D"/>
    <w:rsid w:val="002C3201"/>
    <w:rsid w:val="002D0003"/>
    <w:rsid w:val="002D1131"/>
    <w:rsid w:val="002D21FC"/>
    <w:rsid w:val="002D41F3"/>
    <w:rsid w:val="002D46B3"/>
    <w:rsid w:val="002E2844"/>
    <w:rsid w:val="002E7335"/>
    <w:rsid w:val="002E7FD0"/>
    <w:rsid w:val="002F0A0E"/>
    <w:rsid w:val="002F120E"/>
    <w:rsid w:val="002F61F2"/>
    <w:rsid w:val="002F73EB"/>
    <w:rsid w:val="002F7907"/>
    <w:rsid w:val="00300FEB"/>
    <w:rsid w:val="00302CBE"/>
    <w:rsid w:val="00303599"/>
    <w:rsid w:val="00307B23"/>
    <w:rsid w:val="0032430C"/>
    <w:rsid w:val="00331393"/>
    <w:rsid w:val="0033475C"/>
    <w:rsid w:val="00334C36"/>
    <w:rsid w:val="00336EC7"/>
    <w:rsid w:val="003407F3"/>
    <w:rsid w:val="00342D43"/>
    <w:rsid w:val="00345D49"/>
    <w:rsid w:val="00347D14"/>
    <w:rsid w:val="0036214D"/>
    <w:rsid w:val="00363BE3"/>
    <w:rsid w:val="003660C9"/>
    <w:rsid w:val="0036779B"/>
    <w:rsid w:val="00370F52"/>
    <w:rsid w:val="0037726C"/>
    <w:rsid w:val="00380E65"/>
    <w:rsid w:val="003824B0"/>
    <w:rsid w:val="003868CF"/>
    <w:rsid w:val="00386E93"/>
    <w:rsid w:val="003952A2"/>
    <w:rsid w:val="003955DB"/>
    <w:rsid w:val="003A1C7D"/>
    <w:rsid w:val="003A3617"/>
    <w:rsid w:val="003A45BA"/>
    <w:rsid w:val="003A5C17"/>
    <w:rsid w:val="003A60C4"/>
    <w:rsid w:val="003A620B"/>
    <w:rsid w:val="003B4F56"/>
    <w:rsid w:val="003B7BC4"/>
    <w:rsid w:val="003C1112"/>
    <w:rsid w:val="003C1E36"/>
    <w:rsid w:val="003C3BDE"/>
    <w:rsid w:val="003C3E39"/>
    <w:rsid w:val="003C4B19"/>
    <w:rsid w:val="003D013C"/>
    <w:rsid w:val="003D1A38"/>
    <w:rsid w:val="003E2FD0"/>
    <w:rsid w:val="003E3B3D"/>
    <w:rsid w:val="003E6934"/>
    <w:rsid w:val="003F1BD9"/>
    <w:rsid w:val="003F542C"/>
    <w:rsid w:val="003F606E"/>
    <w:rsid w:val="00404110"/>
    <w:rsid w:val="004073EC"/>
    <w:rsid w:val="00411729"/>
    <w:rsid w:val="00411BA3"/>
    <w:rsid w:val="00413DB9"/>
    <w:rsid w:val="00415B5F"/>
    <w:rsid w:val="004168F1"/>
    <w:rsid w:val="00423FF8"/>
    <w:rsid w:val="00430948"/>
    <w:rsid w:val="004333EC"/>
    <w:rsid w:val="0043469E"/>
    <w:rsid w:val="00437732"/>
    <w:rsid w:val="00443A77"/>
    <w:rsid w:val="00444994"/>
    <w:rsid w:val="004474ED"/>
    <w:rsid w:val="00447B84"/>
    <w:rsid w:val="00451408"/>
    <w:rsid w:val="0045567F"/>
    <w:rsid w:val="00456AEA"/>
    <w:rsid w:val="00460276"/>
    <w:rsid w:val="00467A7A"/>
    <w:rsid w:val="004703F8"/>
    <w:rsid w:val="0047722E"/>
    <w:rsid w:val="0048199E"/>
    <w:rsid w:val="0049128B"/>
    <w:rsid w:val="00495995"/>
    <w:rsid w:val="004A2360"/>
    <w:rsid w:val="004A3622"/>
    <w:rsid w:val="004A629E"/>
    <w:rsid w:val="004B3167"/>
    <w:rsid w:val="004B3F63"/>
    <w:rsid w:val="004B5619"/>
    <w:rsid w:val="004B7784"/>
    <w:rsid w:val="004C3C12"/>
    <w:rsid w:val="004E2AE1"/>
    <w:rsid w:val="004E6405"/>
    <w:rsid w:val="004F67FF"/>
    <w:rsid w:val="00501D87"/>
    <w:rsid w:val="005027C4"/>
    <w:rsid w:val="00503170"/>
    <w:rsid w:val="005035D5"/>
    <w:rsid w:val="00503733"/>
    <w:rsid w:val="005044E1"/>
    <w:rsid w:val="00505C7F"/>
    <w:rsid w:val="00505F5F"/>
    <w:rsid w:val="005066CB"/>
    <w:rsid w:val="00510D53"/>
    <w:rsid w:val="005203F3"/>
    <w:rsid w:val="005213BC"/>
    <w:rsid w:val="00522B0B"/>
    <w:rsid w:val="00523FC0"/>
    <w:rsid w:val="00526B59"/>
    <w:rsid w:val="00540755"/>
    <w:rsid w:val="00544FDA"/>
    <w:rsid w:val="0055230A"/>
    <w:rsid w:val="00555F46"/>
    <w:rsid w:val="00557CC1"/>
    <w:rsid w:val="00564539"/>
    <w:rsid w:val="0056644F"/>
    <w:rsid w:val="0056749E"/>
    <w:rsid w:val="00567B7E"/>
    <w:rsid w:val="005778D8"/>
    <w:rsid w:val="005812BE"/>
    <w:rsid w:val="005872BD"/>
    <w:rsid w:val="0059620C"/>
    <w:rsid w:val="0059669B"/>
    <w:rsid w:val="005A3C95"/>
    <w:rsid w:val="005A3D6B"/>
    <w:rsid w:val="005A40E4"/>
    <w:rsid w:val="005A7746"/>
    <w:rsid w:val="005B6248"/>
    <w:rsid w:val="005C0AAF"/>
    <w:rsid w:val="005C1336"/>
    <w:rsid w:val="005C255E"/>
    <w:rsid w:val="005C50E9"/>
    <w:rsid w:val="005D05B0"/>
    <w:rsid w:val="005D2BA0"/>
    <w:rsid w:val="005D3FD0"/>
    <w:rsid w:val="005D43C0"/>
    <w:rsid w:val="005D4883"/>
    <w:rsid w:val="005F1660"/>
    <w:rsid w:val="00604179"/>
    <w:rsid w:val="00612E0D"/>
    <w:rsid w:val="00613720"/>
    <w:rsid w:val="0061407C"/>
    <w:rsid w:val="00614863"/>
    <w:rsid w:val="00620C48"/>
    <w:rsid w:val="00624112"/>
    <w:rsid w:val="006245A1"/>
    <w:rsid w:val="006273DB"/>
    <w:rsid w:val="006302B3"/>
    <w:rsid w:val="006343BA"/>
    <w:rsid w:val="006359FF"/>
    <w:rsid w:val="006371CC"/>
    <w:rsid w:val="00637AF0"/>
    <w:rsid w:val="00640917"/>
    <w:rsid w:val="006460DF"/>
    <w:rsid w:val="006468DF"/>
    <w:rsid w:val="0064691C"/>
    <w:rsid w:val="00665F87"/>
    <w:rsid w:val="00666FAB"/>
    <w:rsid w:val="00675BE3"/>
    <w:rsid w:val="00675D64"/>
    <w:rsid w:val="00696489"/>
    <w:rsid w:val="00697D91"/>
    <w:rsid w:val="006A3DE0"/>
    <w:rsid w:val="006B100E"/>
    <w:rsid w:val="006B384A"/>
    <w:rsid w:val="006B4E4F"/>
    <w:rsid w:val="006B58EC"/>
    <w:rsid w:val="006B7B30"/>
    <w:rsid w:val="006C0F66"/>
    <w:rsid w:val="006C2A07"/>
    <w:rsid w:val="006D2D77"/>
    <w:rsid w:val="006D4502"/>
    <w:rsid w:val="006D5262"/>
    <w:rsid w:val="006E3283"/>
    <w:rsid w:val="006E5672"/>
    <w:rsid w:val="006E686F"/>
    <w:rsid w:val="006E6FF2"/>
    <w:rsid w:val="006F1320"/>
    <w:rsid w:val="006F225F"/>
    <w:rsid w:val="006F4CF0"/>
    <w:rsid w:val="007003C0"/>
    <w:rsid w:val="00711285"/>
    <w:rsid w:val="00714489"/>
    <w:rsid w:val="0071621B"/>
    <w:rsid w:val="00721352"/>
    <w:rsid w:val="00722FBE"/>
    <w:rsid w:val="00724060"/>
    <w:rsid w:val="00724E90"/>
    <w:rsid w:val="0072513D"/>
    <w:rsid w:val="00731706"/>
    <w:rsid w:val="00742B36"/>
    <w:rsid w:val="00743670"/>
    <w:rsid w:val="007438BB"/>
    <w:rsid w:val="00743C43"/>
    <w:rsid w:val="007550AE"/>
    <w:rsid w:val="0075558A"/>
    <w:rsid w:val="00760E02"/>
    <w:rsid w:val="00762579"/>
    <w:rsid w:val="0077068C"/>
    <w:rsid w:val="0077180C"/>
    <w:rsid w:val="00776B49"/>
    <w:rsid w:val="007811E4"/>
    <w:rsid w:val="007866C8"/>
    <w:rsid w:val="007968CA"/>
    <w:rsid w:val="007A1822"/>
    <w:rsid w:val="007A703A"/>
    <w:rsid w:val="007B4499"/>
    <w:rsid w:val="007C0CDD"/>
    <w:rsid w:val="007D0A39"/>
    <w:rsid w:val="007D47CA"/>
    <w:rsid w:val="007D63AD"/>
    <w:rsid w:val="007E096E"/>
    <w:rsid w:val="007E6DD1"/>
    <w:rsid w:val="007F7B6C"/>
    <w:rsid w:val="00802C2A"/>
    <w:rsid w:val="008036CD"/>
    <w:rsid w:val="00804919"/>
    <w:rsid w:val="00812F18"/>
    <w:rsid w:val="00813939"/>
    <w:rsid w:val="00813CC0"/>
    <w:rsid w:val="00816529"/>
    <w:rsid w:val="008246AB"/>
    <w:rsid w:val="008303B4"/>
    <w:rsid w:val="00832804"/>
    <w:rsid w:val="0083497A"/>
    <w:rsid w:val="00834FA6"/>
    <w:rsid w:val="00841750"/>
    <w:rsid w:val="00846384"/>
    <w:rsid w:val="0085181F"/>
    <w:rsid w:val="00851B7F"/>
    <w:rsid w:val="00852070"/>
    <w:rsid w:val="00854915"/>
    <w:rsid w:val="00856692"/>
    <w:rsid w:val="00857333"/>
    <w:rsid w:val="00864DAC"/>
    <w:rsid w:val="00880339"/>
    <w:rsid w:val="00882347"/>
    <w:rsid w:val="0088351C"/>
    <w:rsid w:val="00884E57"/>
    <w:rsid w:val="00884F16"/>
    <w:rsid w:val="008923D8"/>
    <w:rsid w:val="00895826"/>
    <w:rsid w:val="008964E0"/>
    <w:rsid w:val="008A4497"/>
    <w:rsid w:val="008B0876"/>
    <w:rsid w:val="008B47D6"/>
    <w:rsid w:val="008B5D6E"/>
    <w:rsid w:val="008C00DD"/>
    <w:rsid w:val="008C021D"/>
    <w:rsid w:val="008C11FE"/>
    <w:rsid w:val="008C6A37"/>
    <w:rsid w:val="008D5335"/>
    <w:rsid w:val="008D65F9"/>
    <w:rsid w:val="008E4ED7"/>
    <w:rsid w:val="008E5AA6"/>
    <w:rsid w:val="008E79F3"/>
    <w:rsid w:val="008F4D75"/>
    <w:rsid w:val="008F6128"/>
    <w:rsid w:val="00902341"/>
    <w:rsid w:val="00902DE7"/>
    <w:rsid w:val="00906555"/>
    <w:rsid w:val="00907820"/>
    <w:rsid w:val="00911F21"/>
    <w:rsid w:val="00912F1B"/>
    <w:rsid w:val="00917CC2"/>
    <w:rsid w:val="00925453"/>
    <w:rsid w:val="009315BE"/>
    <w:rsid w:val="00935129"/>
    <w:rsid w:val="00937594"/>
    <w:rsid w:val="009425E2"/>
    <w:rsid w:val="00947DCC"/>
    <w:rsid w:val="009525F3"/>
    <w:rsid w:val="0095403B"/>
    <w:rsid w:val="00954E8F"/>
    <w:rsid w:val="009556EC"/>
    <w:rsid w:val="00955909"/>
    <w:rsid w:val="00957BB2"/>
    <w:rsid w:val="009624FD"/>
    <w:rsid w:val="00964FA5"/>
    <w:rsid w:val="00966FC4"/>
    <w:rsid w:val="00967F44"/>
    <w:rsid w:val="00980E49"/>
    <w:rsid w:val="00980FB1"/>
    <w:rsid w:val="00985A45"/>
    <w:rsid w:val="00990126"/>
    <w:rsid w:val="009901E4"/>
    <w:rsid w:val="009925A6"/>
    <w:rsid w:val="009A00C8"/>
    <w:rsid w:val="009A0199"/>
    <w:rsid w:val="009A05A2"/>
    <w:rsid w:val="009A0645"/>
    <w:rsid w:val="009A3129"/>
    <w:rsid w:val="009A33CA"/>
    <w:rsid w:val="009A7AD1"/>
    <w:rsid w:val="009B39DD"/>
    <w:rsid w:val="009B56AE"/>
    <w:rsid w:val="009B5944"/>
    <w:rsid w:val="009C17C0"/>
    <w:rsid w:val="009C481C"/>
    <w:rsid w:val="009C69F4"/>
    <w:rsid w:val="009D4E00"/>
    <w:rsid w:val="009F4315"/>
    <w:rsid w:val="009F4857"/>
    <w:rsid w:val="009F7B66"/>
    <w:rsid w:val="00A0452D"/>
    <w:rsid w:val="00A11C7B"/>
    <w:rsid w:val="00A123D4"/>
    <w:rsid w:val="00A25AFF"/>
    <w:rsid w:val="00A279A3"/>
    <w:rsid w:val="00A310C9"/>
    <w:rsid w:val="00A3115B"/>
    <w:rsid w:val="00A3281B"/>
    <w:rsid w:val="00A329B4"/>
    <w:rsid w:val="00A33F28"/>
    <w:rsid w:val="00A356A6"/>
    <w:rsid w:val="00A40F8F"/>
    <w:rsid w:val="00A41B3B"/>
    <w:rsid w:val="00A433AC"/>
    <w:rsid w:val="00A64067"/>
    <w:rsid w:val="00A7500E"/>
    <w:rsid w:val="00A8140E"/>
    <w:rsid w:val="00A839F0"/>
    <w:rsid w:val="00A8423C"/>
    <w:rsid w:val="00A90A3D"/>
    <w:rsid w:val="00A93BBA"/>
    <w:rsid w:val="00A949A9"/>
    <w:rsid w:val="00A951EC"/>
    <w:rsid w:val="00AA46CC"/>
    <w:rsid w:val="00AA5498"/>
    <w:rsid w:val="00AB318C"/>
    <w:rsid w:val="00AB4E3E"/>
    <w:rsid w:val="00AB7283"/>
    <w:rsid w:val="00AC09FE"/>
    <w:rsid w:val="00AC1F87"/>
    <w:rsid w:val="00AC71E4"/>
    <w:rsid w:val="00AC7579"/>
    <w:rsid w:val="00AD02A8"/>
    <w:rsid w:val="00AD407E"/>
    <w:rsid w:val="00AD6AD9"/>
    <w:rsid w:val="00AE3CB9"/>
    <w:rsid w:val="00AE61B5"/>
    <w:rsid w:val="00AE6BB9"/>
    <w:rsid w:val="00AF2F8A"/>
    <w:rsid w:val="00AF4F84"/>
    <w:rsid w:val="00AF6FB7"/>
    <w:rsid w:val="00B00048"/>
    <w:rsid w:val="00B013E9"/>
    <w:rsid w:val="00B02376"/>
    <w:rsid w:val="00B02F47"/>
    <w:rsid w:val="00B03AA8"/>
    <w:rsid w:val="00B10866"/>
    <w:rsid w:val="00B132CA"/>
    <w:rsid w:val="00B200E5"/>
    <w:rsid w:val="00B2067F"/>
    <w:rsid w:val="00B25035"/>
    <w:rsid w:val="00B2607D"/>
    <w:rsid w:val="00B268FA"/>
    <w:rsid w:val="00B2731B"/>
    <w:rsid w:val="00B312FF"/>
    <w:rsid w:val="00B31CD4"/>
    <w:rsid w:val="00B32305"/>
    <w:rsid w:val="00B36340"/>
    <w:rsid w:val="00B414B6"/>
    <w:rsid w:val="00B42C0D"/>
    <w:rsid w:val="00B46219"/>
    <w:rsid w:val="00B514EE"/>
    <w:rsid w:val="00B5552D"/>
    <w:rsid w:val="00B66636"/>
    <w:rsid w:val="00B66EC9"/>
    <w:rsid w:val="00B70E5B"/>
    <w:rsid w:val="00B727E3"/>
    <w:rsid w:val="00B7447B"/>
    <w:rsid w:val="00B767C4"/>
    <w:rsid w:val="00B77866"/>
    <w:rsid w:val="00B8460C"/>
    <w:rsid w:val="00B858E5"/>
    <w:rsid w:val="00B876DC"/>
    <w:rsid w:val="00B94C0C"/>
    <w:rsid w:val="00B95FFD"/>
    <w:rsid w:val="00B964DD"/>
    <w:rsid w:val="00BA20CF"/>
    <w:rsid w:val="00BA6500"/>
    <w:rsid w:val="00BB350F"/>
    <w:rsid w:val="00BB3909"/>
    <w:rsid w:val="00BB5F8B"/>
    <w:rsid w:val="00BB73BA"/>
    <w:rsid w:val="00BC33FA"/>
    <w:rsid w:val="00BC38C7"/>
    <w:rsid w:val="00BC4551"/>
    <w:rsid w:val="00BD0DE0"/>
    <w:rsid w:val="00BD1084"/>
    <w:rsid w:val="00BD646E"/>
    <w:rsid w:val="00BD7369"/>
    <w:rsid w:val="00BE00B8"/>
    <w:rsid w:val="00BE59F7"/>
    <w:rsid w:val="00BF5652"/>
    <w:rsid w:val="00C000C5"/>
    <w:rsid w:val="00C00F85"/>
    <w:rsid w:val="00C01318"/>
    <w:rsid w:val="00C01D74"/>
    <w:rsid w:val="00C04348"/>
    <w:rsid w:val="00C14B38"/>
    <w:rsid w:val="00C17C9F"/>
    <w:rsid w:val="00C21A5E"/>
    <w:rsid w:val="00C260EB"/>
    <w:rsid w:val="00C557FB"/>
    <w:rsid w:val="00C5583B"/>
    <w:rsid w:val="00C57CF2"/>
    <w:rsid w:val="00C61142"/>
    <w:rsid w:val="00C61378"/>
    <w:rsid w:val="00C741C1"/>
    <w:rsid w:val="00C80958"/>
    <w:rsid w:val="00C83826"/>
    <w:rsid w:val="00C9063D"/>
    <w:rsid w:val="00C91D47"/>
    <w:rsid w:val="00C949AB"/>
    <w:rsid w:val="00C97963"/>
    <w:rsid w:val="00CA57D9"/>
    <w:rsid w:val="00CA7C17"/>
    <w:rsid w:val="00CB14EE"/>
    <w:rsid w:val="00CB1CF0"/>
    <w:rsid w:val="00CB2B8C"/>
    <w:rsid w:val="00CB2DA1"/>
    <w:rsid w:val="00CB617F"/>
    <w:rsid w:val="00CC356F"/>
    <w:rsid w:val="00CC7533"/>
    <w:rsid w:val="00CD51EA"/>
    <w:rsid w:val="00CE0618"/>
    <w:rsid w:val="00CE24F4"/>
    <w:rsid w:val="00CE3C76"/>
    <w:rsid w:val="00CE449C"/>
    <w:rsid w:val="00CF1EE9"/>
    <w:rsid w:val="00CF70F7"/>
    <w:rsid w:val="00D05DEC"/>
    <w:rsid w:val="00D079F2"/>
    <w:rsid w:val="00D11032"/>
    <w:rsid w:val="00D16DD9"/>
    <w:rsid w:val="00D20FDB"/>
    <w:rsid w:val="00D2108F"/>
    <w:rsid w:val="00D23304"/>
    <w:rsid w:val="00D34966"/>
    <w:rsid w:val="00D36CF8"/>
    <w:rsid w:val="00D474C5"/>
    <w:rsid w:val="00D53AA9"/>
    <w:rsid w:val="00D54C51"/>
    <w:rsid w:val="00D61308"/>
    <w:rsid w:val="00D626FC"/>
    <w:rsid w:val="00D65520"/>
    <w:rsid w:val="00D71151"/>
    <w:rsid w:val="00D71FBA"/>
    <w:rsid w:val="00D752BB"/>
    <w:rsid w:val="00D76323"/>
    <w:rsid w:val="00D80890"/>
    <w:rsid w:val="00D82915"/>
    <w:rsid w:val="00D82BD9"/>
    <w:rsid w:val="00D84A2C"/>
    <w:rsid w:val="00D94639"/>
    <w:rsid w:val="00D97F0B"/>
    <w:rsid w:val="00DB3B0B"/>
    <w:rsid w:val="00DB4859"/>
    <w:rsid w:val="00DC5C92"/>
    <w:rsid w:val="00DD1E37"/>
    <w:rsid w:val="00DE28B3"/>
    <w:rsid w:val="00DE311B"/>
    <w:rsid w:val="00DE71A8"/>
    <w:rsid w:val="00E02D3E"/>
    <w:rsid w:val="00E055BC"/>
    <w:rsid w:val="00E070A2"/>
    <w:rsid w:val="00E1111D"/>
    <w:rsid w:val="00E31262"/>
    <w:rsid w:val="00E31BD4"/>
    <w:rsid w:val="00E42320"/>
    <w:rsid w:val="00E45327"/>
    <w:rsid w:val="00E47C72"/>
    <w:rsid w:val="00E50AD7"/>
    <w:rsid w:val="00E547A0"/>
    <w:rsid w:val="00E550FF"/>
    <w:rsid w:val="00E644C0"/>
    <w:rsid w:val="00E75225"/>
    <w:rsid w:val="00E81523"/>
    <w:rsid w:val="00E8345C"/>
    <w:rsid w:val="00E83AC4"/>
    <w:rsid w:val="00E95111"/>
    <w:rsid w:val="00E9668C"/>
    <w:rsid w:val="00EA0137"/>
    <w:rsid w:val="00EA34D7"/>
    <w:rsid w:val="00EB3AEE"/>
    <w:rsid w:val="00EB5B6F"/>
    <w:rsid w:val="00EC2AF2"/>
    <w:rsid w:val="00EC38D3"/>
    <w:rsid w:val="00EC44E7"/>
    <w:rsid w:val="00EC592E"/>
    <w:rsid w:val="00ED3BBF"/>
    <w:rsid w:val="00EE1E29"/>
    <w:rsid w:val="00EE26E8"/>
    <w:rsid w:val="00EE71FF"/>
    <w:rsid w:val="00EE7953"/>
    <w:rsid w:val="00EF5000"/>
    <w:rsid w:val="00EF6309"/>
    <w:rsid w:val="00EF7A7E"/>
    <w:rsid w:val="00F10628"/>
    <w:rsid w:val="00F13884"/>
    <w:rsid w:val="00F15AEC"/>
    <w:rsid w:val="00F179C7"/>
    <w:rsid w:val="00F17CA8"/>
    <w:rsid w:val="00F223B7"/>
    <w:rsid w:val="00F22A02"/>
    <w:rsid w:val="00F247F3"/>
    <w:rsid w:val="00F26AD7"/>
    <w:rsid w:val="00F27E97"/>
    <w:rsid w:val="00F361E0"/>
    <w:rsid w:val="00F4099C"/>
    <w:rsid w:val="00F43DA5"/>
    <w:rsid w:val="00F53F45"/>
    <w:rsid w:val="00F54F13"/>
    <w:rsid w:val="00F61B71"/>
    <w:rsid w:val="00F672AF"/>
    <w:rsid w:val="00F71554"/>
    <w:rsid w:val="00F7733D"/>
    <w:rsid w:val="00F81A54"/>
    <w:rsid w:val="00F84EF9"/>
    <w:rsid w:val="00F85EDC"/>
    <w:rsid w:val="00F85FDD"/>
    <w:rsid w:val="00F870A5"/>
    <w:rsid w:val="00F94F79"/>
    <w:rsid w:val="00F95981"/>
    <w:rsid w:val="00FA35EE"/>
    <w:rsid w:val="00FB033D"/>
    <w:rsid w:val="00FB1A52"/>
    <w:rsid w:val="00FB5BFB"/>
    <w:rsid w:val="00FB63E8"/>
    <w:rsid w:val="00FC2296"/>
    <w:rsid w:val="00FC276A"/>
    <w:rsid w:val="00FF1118"/>
    <w:rsid w:val="00FF2DE1"/>
    <w:rsid w:val="00FF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14FE"/>
  <w15:docId w15:val="{C1E5DA7E-9B25-4633-B5BC-9492D58B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F71"/>
    <w:pPr>
      <w:autoSpaceDN w:val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013F7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F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uiPriority w:val="99"/>
    <w:semiHidden/>
    <w:unhideWhenUsed/>
    <w:rsid w:val="00013F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3F71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13F71"/>
    <w:pPr>
      <w:autoSpaceDE w:val="0"/>
      <w:autoSpaceDN/>
      <w:spacing w:before="130" w:after="130" w:line="36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013F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13F71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13F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13F71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13F71"/>
    <w:pPr>
      <w:spacing w:after="120"/>
    </w:pPr>
    <w:rPr>
      <w:rFonts w:eastAsia="Calibri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rsid w:val="00013F71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13F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3F71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Без интервала Знак"/>
    <w:link w:val="af"/>
    <w:uiPriority w:val="99"/>
    <w:locked/>
    <w:rsid w:val="00013F71"/>
    <w:rPr>
      <w:rFonts w:ascii="Times New Roman" w:eastAsia="Times New Roman" w:hAnsi="Times New Roman" w:cs="Times New Roman"/>
      <w:lang w:eastAsia="ar-SA"/>
    </w:rPr>
  </w:style>
  <w:style w:type="paragraph" w:styleId="af">
    <w:name w:val="No Spacing"/>
    <w:link w:val="ae"/>
    <w:uiPriority w:val="99"/>
    <w:qFormat/>
    <w:rsid w:val="00013F7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af0">
    <w:name w:val="List Paragraph"/>
    <w:basedOn w:val="a"/>
    <w:uiPriority w:val="34"/>
    <w:qFormat/>
    <w:rsid w:val="00013F71"/>
    <w:pPr>
      <w:ind w:left="720"/>
      <w:contextualSpacing/>
    </w:pPr>
  </w:style>
  <w:style w:type="paragraph" w:customStyle="1" w:styleId="af1">
    <w:name w:val="Содержимое таблицы"/>
    <w:basedOn w:val="a"/>
    <w:uiPriority w:val="99"/>
    <w:rsid w:val="00013F7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">
    <w:name w:val="Основной текст (2)_"/>
    <w:link w:val="20"/>
    <w:locked/>
    <w:rsid w:val="00013F7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13F71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acenter">
    <w:name w:val="acenter"/>
    <w:basedOn w:val="a"/>
    <w:uiPriority w:val="99"/>
    <w:rsid w:val="00013F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013F71"/>
    <w:pPr>
      <w:ind w:left="720"/>
      <w:contextualSpacing/>
    </w:pPr>
    <w:rPr>
      <w:rFonts w:eastAsia="Calibri"/>
    </w:rPr>
  </w:style>
  <w:style w:type="paragraph" w:customStyle="1" w:styleId="c10">
    <w:name w:val="c10"/>
    <w:basedOn w:val="a"/>
    <w:uiPriority w:val="99"/>
    <w:rsid w:val="00013F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">
    <w:name w:val="Абзац списка2"/>
    <w:basedOn w:val="a"/>
    <w:uiPriority w:val="99"/>
    <w:rsid w:val="00013F71"/>
    <w:pPr>
      <w:ind w:left="720"/>
      <w:contextualSpacing/>
    </w:pPr>
  </w:style>
  <w:style w:type="paragraph" w:customStyle="1" w:styleId="4">
    <w:name w:val="Абзац списка4"/>
    <w:basedOn w:val="a"/>
    <w:uiPriority w:val="99"/>
    <w:rsid w:val="00013F71"/>
    <w:pPr>
      <w:ind w:left="720"/>
      <w:contextualSpacing/>
    </w:pPr>
  </w:style>
  <w:style w:type="character" w:customStyle="1" w:styleId="3">
    <w:name w:val="Основной текст (3)_"/>
    <w:link w:val="30"/>
    <w:locked/>
    <w:rsid w:val="00013F7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3F71"/>
    <w:pPr>
      <w:widowControl w:val="0"/>
      <w:shd w:val="clear" w:color="auto" w:fill="FFFFFF"/>
      <w:spacing w:after="3720" w:line="0" w:lineRule="atLeast"/>
      <w:jc w:val="right"/>
    </w:pPr>
    <w:rPr>
      <w:rFonts w:ascii="Times New Roman" w:hAnsi="Times New Roman"/>
      <w:b/>
      <w:bCs/>
      <w:sz w:val="28"/>
      <w:szCs w:val="28"/>
      <w:lang w:eastAsia="en-US"/>
    </w:rPr>
  </w:style>
  <w:style w:type="character" w:customStyle="1" w:styleId="af2">
    <w:name w:val="Буллит Знак"/>
    <w:link w:val="af3"/>
    <w:locked/>
    <w:rsid w:val="00013F71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af3">
    <w:name w:val="Буллит"/>
    <w:basedOn w:val="a"/>
    <w:link w:val="af2"/>
    <w:rsid w:val="00013F71"/>
    <w:pPr>
      <w:autoSpaceDE w:val="0"/>
      <w:adjustRightInd w:val="0"/>
      <w:spacing w:after="0" w:line="214" w:lineRule="atLeast"/>
      <w:ind w:firstLine="244"/>
      <w:jc w:val="both"/>
    </w:pPr>
    <w:rPr>
      <w:rFonts w:ascii="NewtonCSanPin" w:hAnsi="NewtonCSanPin" w:cstheme="minorBidi"/>
      <w:color w:val="000000"/>
      <w:sz w:val="21"/>
      <w:szCs w:val="21"/>
    </w:rPr>
  </w:style>
  <w:style w:type="paragraph" w:customStyle="1" w:styleId="c6">
    <w:name w:val="c6"/>
    <w:basedOn w:val="a"/>
    <w:uiPriority w:val="99"/>
    <w:rsid w:val="00013F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013F71"/>
  </w:style>
  <w:style w:type="character" w:customStyle="1" w:styleId="7pt">
    <w:name w:val="Основной текст + 7 pt"/>
    <w:aliases w:val="Полужирный,Интервал 0 pt"/>
    <w:uiPriority w:val="99"/>
    <w:rsid w:val="00013F71"/>
    <w:rPr>
      <w:rFonts w:ascii="Times New Roman" w:hAnsi="Times New Roman" w:cs="Times New Roman" w:hint="default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1">
    <w:name w:val="Основной текст (3) + Курсив"/>
    <w:rsid w:val="00013F7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c8">
    <w:name w:val="c8"/>
    <w:basedOn w:val="a0"/>
    <w:rsid w:val="00013F71"/>
  </w:style>
  <w:style w:type="character" w:customStyle="1" w:styleId="apple-converted-space">
    <w:name w:val="apple-converted-space"/>
    <w:basedOn w:val="a0"/>
    <w:rsid w:val="00013F71"/>
  </w:style>
  <w:style w:type="table" w:styleId="af4">
    <w:name w:val="Table Grid"/>
    <w:basedOn w:val="a1"/>
    <w:uiPriority w:val="39"/>
    <w:rsid w:val="00013F7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013F7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386E93"/>
    <w:pPr>
      <w:autoSpaceDN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4">
    <w:name w:val="c34"/>
    <w:basedOn w:val="a"/>
    <w:rsid w:val="00386E93"/>
    <w:pPr>
      <w:autoSpaceDN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rsid w:val="00386E93"/>
    <w:pPr>
      <w:autoSpaceDN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0">
    <w:name w:val="msolistparagraph"/>
    <w:basedOn w:val="a"/>
    <w:rsid w:val="00386E93"/>
    <w:pPr>
      <w:autoSpaceDN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c47">
    <w:name w:val="c10 c47"/>
    <w:rsid w:val="00386E93"/>
  </w:style>
  <w:style w:type="character" w:customStyle="1" w:styleId="c4">
    <w:name w:val="c4"/>
    <w:rsid w:val="00386E93"/>
  </w:style>
  <w:style w:type="character" w:customStyle="1" w:styleId="c32c44">
    <w:name w:val="c32 c44"/>
    <w:rsid w:val="00386E93"/>
  </w:style>
  <w:style w:type="character" w:customStyle="1" w:styleId="c11">
    <w:name w:val="c11"/>
    <w:rsid w:val="00386E93"/>
  </w:style>
  <w:style w:type="character" w:customStyle="1" w:styleId="c32">
    <w:name w:val="c32"/>
    <w:rsid w:val="00386E93"/>
  </w:style>
  <w:style w:type="character" w:customStyle="1" w:styleId="c15">
    <w:name w:val="c15"/>
    <w:basedOn w:val="a0"/>
    <w:rsid w:val="00386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0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2597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Элеонора</cp:lastModifiedBy>
  <cp:revision>23</cp:revision>
  <dcterms:created xsi:type="dcterms:W3CDTF">2025-08-06T16:42:00Z</dcterms:created>
  <dcterms:modified xsi:type="dcterms:W3CDTF">2025-10-29T06:14:00Z</dcterms:modified>
</cp:coreProperties>
</file>